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63ECD" w14:textId="0C4BA329" w:rsidR="00436E0A" w:rsidRDefault="00963F2E" w:rsidP="00A30549">
      <w:pPr>
        <w:pStyle w:val="Title"/>
        <w:jc w:val="left"/>
      </w:pPr>
      <w:r>
        <w:rPr>
          <w:noProof/>
        </w:rPr>
        <w:drawing>
          <wp:anchor distT="0" distB="0" distL="114300" distR="114300" simplePos="0" relativeHeight="251995136" behindDoc="1" locked="0" layoutInCell="1" allowOverlap="1" wp14:anchorId="2A8780A1" wp14:editId="26186510">
            <wp:simplePos x="0" y="0"/>
            <wp:positionH relativeFrom="margin">
              <wp:align>left</wp:align>
            </wp:positionH>
            <wp:positionV relativeFrom="paragraph">
              <wp:posOffset>-311785</wp:posOffset>
            </wp:positionV>
            <wp:extent cx="3295650" cy="723900"/>
            <wp:effectExtent l="0" t="0" r="0" b="0"/>
            <wp:wrapNone/>
            <wp:docPr id="4" name="Picture 4" descr="Canberra Health Service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berra Health Services_RG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9565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A060E8" w14:textId="1F823CC9" w:rsidR="002A43D2" w:rsidRPr="00D87A87" w:rsidRDefault="002D7380" w:rsidP="0089270D">
      <w:pPr>
        <w:pStyle w:val="Title"/>
        <w:ind w:left="142"/>
        <w:jc w:val="left"/>
        <w:rPr>
          <w:rFonts w:ascii="Montserrat" w:hAnsi="Montserrat"/>
          <w:sz w:val="52"/>
          <w:szCs w:val="52"/>
        </w:rPr>
      </w:pPr>
      <w:r w:rsidRPr="00D87A87">
        <w:rPr>
          <w:rFonts w:ascii="Montserrat" w:hAnsi="Montserrat"/>
          <w:sz w:val="52"/>
          <w:szCs w:val="52"/>
        </w:rPr>
        <w:t>P</w:t>
      </w:r>
      <w:r w:rsidR="002A43D2" w:rsidRPr="00D87A87">
        <w:rPr>
          <w:rFonts w:ascii="Montserrat" w:hAnsi="Montserrat"/>
          <w:sz w:val="52"/>
          <w:szCs w:val="52"/>
        </w:rPr>
        <w:t>OSITION DESCRIPTION</w:t>
      </w:r>
    </w:p>
    <w:tbl>
      <w:tblPr>
        <w:tblStyle w:val="TableGrid"/>
        <w:tblW w:w="952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642"/>
        <w:gridCol w:w="245"/>
        <w:gridCol w:w="4235"/>
      </w:tblGrid>
      <w:tr w:rsidR="00652B52" w:rsidRPr="00D87A87" w14:paraId="437A8077"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1F23F0C" w14:textId="1B7AC6EF" w:rsidR="00652B52" w:rsidRPr="00D87A87" w:rsidRDefault="00652B52" w:rsidP="00652B52">
            <w:pPr>
              <w:rPr>
                <w:rFonts w:ascii="Montserrat" w:hAnsi="Montserrat"/>
              </w:rPr>
            </w:pPr>
            <w:r w:rsidRPr="00D87A87">
              <w:rPr>
                <w:rFonts w:ascii="Montserrat" w:hAnsi="Montserrat"/>
                <w:b/>
              </w:rPr>
              <w:t>Directorate</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5698A1B" w14:textId="039F7912" w:rsidR="00652B52" w:rsidRPr="009108AB" w:rsidRDefault="00652B52" w:rsidP="00652B52">
            <w:pPr>
              <w:rPr>
                <w:rFonts w:ascii="Montserrat" w:hAnsi="Montserrat"/>
                <w:sz w:val="22"/>
                <w:szCs w:val="22"/>
              </w:rPr>
            </w:pPr>
            <w:r w:rsidRPr="009108AB">
              <w:rPr>
                <w:rFonts w:ascii="Montserrat" w:hAnsi="Montserrat"/>
                <w:sz w:val="22"/>
                <w:szCs w:val="22"/>
              </w:rPr>
              <w:t>Canberra Health Services</w:t>
            </w:r>
          </w:p>
        </w:tc>
        <w:tc>
          <w:tcPr>
            <w:tcW w:w="245" w:type="dxa"/>
            <w:tcBorders>
              <w:left w:val="single" w:sz="4" w:space="0" w:color="E7E6E6" w:themeColor="background2"/>
              <w:right w:val="single" w:sz="4" w:space="0" w:color="E7E6E6" w:themeColor="background2"/>
            </w:tcBorders>
          </w:tcPr>
          <w:p w14:paraId="636210B2" w14:textId="77777777" w:rsidR="00652B52" w:rsidRPr="00D87A87" w:rsidRDefault="00652B52" w:rsidP="00652B52">
            <w:pPr>
              <w:rPr>
                <w:rFonts w:ascii="Montserrat" w:hAnsi="Montserrat"/>
              </w:rPr>
            </w:pPr>
          </w:p>
        </w:tc>
        <w:tc>
          <w:tcPr>
            <w:tcW w:w="423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AC85BE8" w14:textId="12922593" w:rsidR="00652B52" w:rsidRPr="00D87A87" w:rsidRDefault="00652B52" w:rsidP="00652B52">
            <w:pPr>
              <w:jc w:val="center"/>
              <w:rPr>
                <w:rFonts w:ascii="Montserrat" w:hAnsi="Montserrat"/>
              </w:rPr>
            </w:pPr>
            <w:r w:rsidRPr="00D87A87">
              <w:rPr>
                <w:rFonts w:ascii="Montserrat" w:hAnsi="Montserrat"/>
                <w:b/>
                <w:noProof/>
              </w:rPr>
              <w:t>Reporting</w:t>
            </w:r>
            <w:r w:rsidRPr="00D87A87">
              <w:rPr>
                <w:rFonts w:ascii="Montserrat" w:hAnsi="Montserrat"/>
                <w:noProof/>
              </w:rPr>
              <w:t xml:space="preserve"> </w:t>
            </w:r>
            <w:r w:rsidRPr="00D87A87">
              <w:rPr>
                <w:rFonts w:ascii="Montserrat" w:hAnsi="Montserrat"/>
                <w:b/>
                <w:noProof/>
              </w:rPr>
              <w:t>Relationships</w:t>
            </w:r>
          </w:p>
        </w:tc>
      </w:tr>
      <w:tr w:rsidR="00652B52" w:rsidRPr="00D87A87" w14:paraId="690F3A8A" w14:textId="77777777" w:rsidTr="00DC0A98">
        <w:trPr>
          <w:trHeight w:val="41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D9F1D03" w14:textId="04FF0304" w:rsidR="00652B52" w:rsidRPr="00D87A87" w:rsidRDefault="00B3387E" w:rsidP="00652B52">
            <w:pPr>
              <w:rPr>
                <w:rFonts w:ascii="Montserrat" w:hAnsi="Montserrat"/>
              </w:rPr>
            </w:pPr>
            <w:r w:rsidRPr="00D87A87">
              <w:rPr>
                <w:rFonts w:ascii="Montserrat" w:hAnsi="Montserrat"/>
                <w:b/>
              </w:rPr>
              <w:t>Division</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tcPr>
          <w:p w14:paraId="6C28D660" w14:textId="7BCCAD97" w:rsidR="00652B52" w:rsidRPr="009108AB" w:rsidRDefault="001B548C" w:rsidP="00652B52">
            <w:pPr>
              <w:rPr>
                <w:rFonts w:ascii="Montserrat" w:hAnsi="Montserrat"/>
                <w:sz w:val="22"/>
                <w:szCs w:val="22"/>
              </w:rPr>
            </w:pPr>
            <w:r>
              <w:rPr>
                <w:rFonts w:ascii="Montserrat" w:hAnsi="Montserrat"/>
                <w:sz w:val="22"/>
                <w:szCs w:val="22"/>
              </w:rPr>
              <w:t>Nursing, Midwifery &amp; Patient Support</w:t>
            </w:r>
          </w:p>
        </w:tc>
        <w:tc>
          <w:tcPr>
            <w:tcW w:w="245" w:type="dxa"/>
            <w:tcBorders>
              <w:left w:val="single" w:sz="4" w:space="0" w:color="E7E6E6" w:themeColor="background2"/>
              <w:right w:val="single" w:sz="4" w:space="0" w:color="E7E6E6" w:themeColor="background2"/>
            </w:tcBorders>
          </w:tcPr>
          <w:p w14:paraId="38F12DB4" w14:textId="77777777" w:rsidR="00652B52" w:rsidRPr="00D87A87" w:rsidRDefault="00652B52" w:rsidP="00652B52">
            <w:pPr>
              <w:rPr>
                <w:rFonts w:ascii="Montserrat" w:hAnsi="Montserrat"/>
              </w:rPr>
            </w:pPr>
          </w:p>
        </w:tc>
        <w:tc>
          <w:tcPr>
            <w:tcW w:w="4235" w:type="dxa"/>
            <w:vMerge w:val="restart"/>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04055CC" w14:textId="0903FFA9" w:rsidR="00DA24D8" w:rsidRDefault="00C2064C" w:rsidP="00652B52">
            <w:pPr>
              <w:rPr>
                <w:rFonts w:ascii="Montserrat" w:hAnsi="Montserrat"/>
              </w:rPr>
            </w:pPr>
            <w:r w:rsidRPr="00D87A87">
              <w:rPr>
                <w:rFonts w:ascii="Montserrat" w:hAnsi="Montserrat"/>
                <w:noProof/>
              </w:rPr>
              <mc:AlternateContent>
                <mc:Choice Requires="wps">
                  <w:drawing>
                    <wp:anchor distT="45720" distB="45720" distL="114300" distR="114300" simplePos="0" relativeHeight="251983872" behindDoc="0" locked="0" layoutInCell="1" allowOverlap="1" wp14:anchorId="1FA5B6C6" wp14:editId="5A78CECE">
                      <wp:simplePos x="0" y="0"/>
                      <wp:positionH relativeFrom="column">
                        <wp:posOffset>443865</wp:posOffset>
                      </wp:positionH>
                      <wp:positionV relativeFrom="paragraph">
                        <wp:posOffset>12065</wp:posOffset>
                      </wp:positionV>
                      <wp:extent cx="1590675" cy="440055"/>
                      <wp:effectExtent l="0" t="0" r="28575" b="1714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40055"/>
                              </a:xfrm>
                              <a:prstGeom prst="rect">
                                <a:avLst/>
                              </a:prstGeom>
                              <a:solidFill>
                                <a:srgbClr val="FFFFFF"/>
                              </a:solidFill>
                              <a:ln w="9525">
                                <a:solidFill>
                                  <a:srgbClr val="000000"/>
                                </a:solidFill>
                                <a:miter lim="800000"/>
                                <a:headEnd/>
                                <a:tailEnd/>
                              </a:ln>
                            </wps:spPr>
                            <wps:txbx>
                              <w:txbxContent>
                                <w:p w14:paraId="21932DAB" w14:textId="3C7FE210" w:rsidR="00652B52" w:rsidRPr="00B96006" w:rsidRDefault="00817F15" w:rsidP="00652B52">
                                  <w:pPr>
                                    <w:jc w:val="center"/>
                                    <w:rPr>
                                      <w:rFonts w:ascii="Montserrat" w:hAnsi="Montserrat"/>
                                      <w:color w:val="FF0000"/>
                                      <w:sz w:val="20"/>
                                      <w:szCs w:val="20"/>
                                    </w:rPr>
                                  </w:pPr>
                                  <w:r>
                                    <w:rPr>
                                      <w:rFonts w:ascii="Montserrat" w:hAnsi="Montserrat"/>
                                      <w:color w:val="FF0000"/>
                                      <w:sz w:val="20"/>
                                      <w:szCs w:val="20"/>
                                    </w:rPr>
                                    <w:t>Clinical</w:t>
                                  </w:r>
                                  <w:r w:rsidR="00990376">
                                    <w:rPr>
                                      <w:rFonts w:ascii="Montserrat" w:hAnsi="Montserrat"/>
                                      <w:color w:val="FF0000"/>
                                      <w:sz w:val="20"/>
                                      <w:szCs w:val="20"/>
                                    </w:rPr>
                                    <w:t xml:space="preserve"> Nurse Consultant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A5B6C6" id="_x0000_t202" coordsize="21600,21600" o:spt="202" path="m,l,21600r21600,l21600,xe">
                      <v:stroke joinstyle="miter"/>
                      <v:path gradientshapeok="t" o:connecttype="rect"/>
                    </v:shapetype>
                    <v:shape id="Text Box 2" o:spid="_x0000_s1026" type="#_x0000_t202" style="position:absolute;margin-left:34.95pt;margin-top:.95pt;width:125.25pt;height:34.65pt;z-index:25198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">
                      <v:textbox>
                        <w:txbxContent>
                          <w:p w14:paraId="21932DAB" w14:textId="3C7FE210" w:rsidR="00652B52" w:rsidRPr="00B96006" w:rsidRDefault="00817F15" w:rsidP="00652B52">
                            <w:pPr>
                              <w:jc w:val="center"/>
                              <w:rPr>
                                <w:rFonts w:ascii="Montserrat" w:hAnsi="Montserrat"/>
                                <w:color w:val="FF0000"/>
                                <w:sz w:val="20"/>
                                <w:szCs w:val="20"/>
                              </w:rPr>
                            </w:pPr>
                            <w:r>
                              <w:rPr>
                                <w:rFonts w:ascii="Montserrat" w:hAnsi="Montserrat"/>
                                <w:color w:val="FF0000"/>
                                <w:sz w:val="20"/>
                                <w:szCs w:val="20"/>
                              </w:rPr>
                              <w:t>Clinical</w:t>
                            </w:r>
                            <w:r w:rsidR="00990376">
                              <w:rPr>
                                <w:rFonts w:ascii="Montserrat" w:hAnsi="Montserrat"/>
                                <w:color w:val="FF0000"/>
                                <w:sz w:val="20"/>
                                <w:szCs w:val="20"/>
                              </w:rPr>
                              <w:t xml:space="preserve"> Nurse Consultant</w:t>
                            </w:r>
                          </w:p>
                        </w:txbxContent>
                      </v:textbox>
                      <w10:wrap type="square"/>
                    </v:shape>
                  </w:pict>
                </mc:Fallback>
              </mc:AlternateContent>
            </w:r>
          </w:p>
          <w:p w14:paraId="400DB616" w14:textId="780EE0C1" w:rsidR="00652B52" w:rsidRPr="00D87A87" w:rsidRDefault="004C1925" w:rsidP="00652B52">
            <w:pPr>
              <w:rPr>
                <w:rFonts w:ascii="Montserrat" w:hAnsi="Montserrat"/>
              </w:rPr>
            </w:pPr>
            <w:r w:rsidRPr="00D87A87">
              <w:rPr>
                <w:rFonts w:ascii="Montserrat" w:hAnsi="Montserrat"/>
                <w:noProof/>
              </w:rPr>
              <mc:AlternateContent>
                <mc:Choice Requires="wps">
                  <w:drawing>
                    <wp:anchor distT="45720" distB="45720" distL="114300" distR="114300" simplePos="0" relativeHeight="251975680" behindDoc="0" locked="0" layoutInCell="1" allowOverlap="1" wp14:anchorId="2FDAE966" wp14:editId="5D1AF27D">
                      <wp:simplePos x="0" y="0"/>
                      <wp:positionH relativeFrom="column">
                        <wp:posOffset>453390</wp:posOffset>
                      </wp:positionH>
                      <wp:positionV relativeFrom="paragraph">
                        <wp:posOffset>1178560</wp:posOffset>
                      </wp:positionV>
                      <wp:extent cx="1581150" cy="48577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85775"/>
                              </a:xfrm>
                              <a:prstGeom prst="rect">
                                <a:avLst/>
                              </a:prstGeom>
                              <a:solidFill>
                                <a:srgbClr val="FFFFFF"/>
                              </a:solidFill>
                              <a:ln w="9525">
                                <a:solidFill>
                                  <a:srgbClr val="000000"/>
                                </a:solidFill>
                                <a:miter lim="800000"/>
                                <a:headEnd/>
                                <a:tailEnd/>
                              </a:ln>
                            </wps:spPr>
                            <wps:txbx>
                              <w:txbxContent>
                                <w:p w14:paraId="36C8B9A2" w14:textId="7C0ECA9F" w:rsidR="00652B52" w:rsidRPr="00B96006" w:rsidRDefault="00675D76" w:rsidP="00652B52">
                                  <w:pPr>
                                    <w:jc w:val="center"/>
                                    <w:rPr>
                                      <w:rFonts w:ascii="Montserrat" w:hAnsi="Montserrat"/>
                                      <w:color w:val="FF0000"/>
                                      <w:sz w:val="20"/>
                                      <w:szCs w:val="20"/>
                                    </w:rPr>
                                  </w:pPr>
                                  <w:r>
                                    <w:rPr>
                                      <w:rFonts w:ascii="Montserrat" w:hAnsi="Montserrat"/>
                                      <w:color w:val="FF0000"/>
                                      <w:sz w:val="20"/>
                                      <w:szCs w:val="20"/>
                                    </w:rPr>
                                    <w:t>Undergraduate Student of Nursing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DAE966" id="_x0000_s1027" type="#_x0000_t202" style="position:absolute;margin-left:35.7pt;margin-top:92.8pt;width:124.5pt;height:38.25pt;z-index:25197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">
                      <v:textbox>
                        <w:txbxContent>
                          <w:p w14:paraId="36C8B9A2" w14:textId="7C0ECA9F" w:rsidR="00652B52" w:rsidRPr="00B96006" w:rsidRDefault="00675D76" w:rsidP="00652B52">
                            <w:pPr>
                              <w:jc w:val="center"/>
                              <w:rPr>
                                <w:rFonts w:ascii="Montserrat" w:hAnsi="Montserrat"/>
                                <w:color w:val="FF0000"/>
                                <w:sz w:val="20"/>
                                <w:szCs w:val="20"/>
                              </w:rPr>
                            </w:pPr>
                            <w:r>
                              <w:rPr>
                                <w:rFonts w:ascii="Montserrat" w:hAnsi="Montserrat"/>
                                <w:color w:val="FF0000"/>
                                <w:sz w:val="20"/>
                                <w:szCs w:val="20"/>
                              </w:rPr>
                              <w:t>Undergraduate Student of Nursing</w:t>
                            </w:r>
                          </w:p>
                        </w:txbxContent>
                      </v:textbox>
                    </v:shape>
                  </w:pict>
                </mc:Fallback>
              </mc:AlternateContent>
            </w:r>
            <w:r w:rsidRPr="00D87A87">
              <w:rPr>
                <w:rFonts w:ascii="Montserrat" w:hAnsi="Montserrat"/>
                <w:noProof/>
              </w:rPr>
              <mc:AlternateContent>
                <mc:Choice Requires="wps">
                  <w:drawing>
                    <wp:anchor distT="0" distB="0" distL="114300" distR="114300" simplePos="0" relativeHeight="251987968" behindDoc="0" locked="0" layoutInCell="1" allowOverlap="1" wp14:anchorId="680D6FC4" wp14:editId="00F3E8EA">
                      <wp:simplePos x="0" y="0"/>
                      <wp:positionH relativeFrom="column">
                        <wp:posOffset>1138555</wp:posOffset>
                      </wp:positionH>
                      <wp:positionV relativeFrom="paragraph">
                        <wp:posOffset>954405</wp:posOffset>
                      </wp:positionV>
                      <wp:extent cx="219075" cy="161925"/>
                      <wp:effectExtent l="19050" t="19050" r="47625" b="28575"/>
                      <wp:wrapNone/>
                      <wp:docPr id="2" name="Up Arrow 20"/>
                      <wp:cNvGraphicFramePr/>
                      <a:graphic xmlns:a="http://schemas.openxmlformats.org/drawingml/2006/main">
                        <a:graphicData uri="http://schemas.microsoft.com/office/word/2010/wordprocessingShape">
                          <wps:wsp>
                            <wps:cNvSpPr/>
                            <wps:spPr>
                              <a:xfrm>
                                <a:off x="0" y="0"/>
                                <a:ext cx="219075" cy="161925"/>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B76AB"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20" o:spid="_x0000_s1026" type="#_x0000_t68" style="position:absolute;margin-left:89.65pt;margin-top:75.15pt;width:17.25pt;height:12.7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" adj="10800" fillcolor="black [3213]" strokecolor="black [3213]" strokeweight="1pt"/>
                  </w:pict>
                </mc:Fallback>
              </mc:AlternateContent>
            </w:r>
            <w:r w:rsidRPr="00D87A87">
              <w:rPr>
                <w:rFonts w:ascii="Montserrat" w:hAnsi="Montserrat"/>
                <w:noProof/>
              </w:rPr>
              <mc:AlternateContent>
                <mc:Choice Requires="wps">
                  <w:drawing>
                    <wp:anchor distT="0" distB="0" distL="114300" distR="114300" simplePos="0" relativeHeight="251990016" behindDoc="0" locked="0" layoutInCell="1" allowOverlap="1" wp14:anchorId="4983A401" wp14:editId="63CED04A">
                      <wp:simplePos x="0" y="0"/>
                      <wp:positionH relativeFrom="column">
                        <wp:posOffset>1141095</wp:posOffset>
                      </wp:positionH>
                      <wp:positionV relativeFrom="paragraph">
                        <wp:posOffset>240665</wp:posOffset>
                      </wp:positionV>
                      <wp:extent cx="219075" cy="161925"/>
                      <wp:effectExtent l="19050" t="19050" r="47625" b="28575"/>
                      <wp:wrapNone/>
                      <wp:docPr id="20" name="Up Arrow 20"/>
                      <wp:cNvGraphicFramePr/>
                      <a:graphic xmlns:a="http://schemas.openxmlformats.org/drawingml/2006/main">
                        <a:graphicData uri="http://schemas.microsoft.com/office/word/2010/wordprocessingShape">
                          <wps:wsp>
                            <wps:cNvSpPr/>
                            <wps:spPr>
                              <a:xfrm>
                                <a:off x="0" y="0"/>
                                <a:ext cx="219075" cy="161925"/>
                              </a:xfrm>
                              <a:prstGeom prst="up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8D4913" id="Up Arrow 20" o:spid="_x0000_s1026" type="#_x0000_t68" style="position:absolute;margin-left:89.85pt;margin-top:18.95pt;width:17.25pt;height:12.7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" adj="10800" fillcolor="black [3213]" strokecolor="black [3213]" strokeweight="1pt"/>
                  </w:pict>
                </mc:Fallback>
              </mc:AlternateContent>
            </w:r>
            <w:r w:rsidRPr="00D87A87">
              <w:rPr>
                <w:rFonts w:ascii="Montserrat" w:hAnsi="Montserrat"/>
                <w:noProof/>
              </w:rPr>
              <mc:AlternateContent>
                <mc:Choice Requires="wps">
                  <w:drawing>
                    <wp:anchor distT="45720" distB="45720" distL="114300" distR="114300" simplePos="0" relativeHeight="251981824" behindDoc="0" locked="0" layoutInCell="1" allowOverlap="1" wp14:anchorId="4DA74BE0" wp14:editId="236CFCBA">
                      <wp:simplePos x="0" y="0"/>
                      <wp:positionH relativeFrom="column">
                        <wp:posOffset>461010</wp:posOffset>
                      </wp:positionH>
                      <wp:positionV relativeFrom="paragraph">
                        <wp:posOffset>499745</wp:posOffset>
                      </wp:positionV>
                      <wp:extent cx="1562100" cy="409575"/>
                      <wp:effectExtent l="0" t="0" r="1905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09575"/>
                              </a:xfrm>
                              <a:prstGeom prst="rect">
                                <a:avLst/>
                              </a:prstGeom>
                              <a:solidFill>
                                <a:srgbClr val="FFFFFF"/>
                              </a:solidFill>
                              <a:ln w="9525">
                                <a:solidFill>
                                  <a:srgbClr val="000000"/>
                                </a:solidFill>
                                <a:miter lim="800000"/>
                                <a:headEnd/>
                                <a:tailEnd/>
                              </a:ln>
                            </wps:spPr>
                            <wps:txbx>
                              <w:txbxContent>
                                <w:p w14:paraId="4DC60B5F" w14:textId="5FE85477" w:rsidR="00652B52" w:rsidRPr="00B96006" w:rsidRDefault="00990376" w:rsidP="004F4ED8">
                                  <w:pPr>
                                    <w:jc w:val="center"/>
                                    <w:rPr>
                                      <w:rFonts w:ascii="Montserrat" w:hAnsi="Montserrat"/>
                                      <w:color w:val="FF0000"/>
                                      <w:sz w:val="20"/>
                                      <w:szCs w:val="20"/>
                                    </w:rPr>
                                  </w:pPr>
                                  <w:r>
                                    <w:rPr>
                                      <w:rFonts w:ascii="Montserrat" w:hAnsi="Montserrat"/>
                                      <w:color w:val="FF0000"/>
                                      <w:sz w:val="20"/>
                                      <w:szCs w:val="20"/>
                                    </w:rPr>
                                    <w:t>Registered Nurse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A74BE0" id="_x0000_s1028" type="#_x0000_t202" style="position:absolute;margin-left:36.3pt;margin-top:39.35pt;width:123pt;height:32.25pt;z-index:25198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">
                      <v:textbox>
                        <w:txbxContent>
                          <w:p w14:paraId="4DC60B5F" w14:textId="5FE85477" w:rsidR="00652B52" w:rsidRPr="00B96006" w:rsidRDefault="00990376" w:rsidP="004F4ED8">
                            <w:pPr>
                              <w:jc w:val="center"/>
                              <w:rPr>
                                <w:rFonts w:ascii="Montserrat" w:hAnsi="Montserrat"/>
                                <w:color w:val="FF0000"/>
                                <w:sz w:val="20"/>
                                <w:szCs w:val="20"/>
                              </w:rPr>
                            </w:pPr>
                            <w:r>
                              <w:rPr>
                                <w:rFonts w:ascii="Montserrat" w:hAnsi="Montserrat"/>
                                <w:color w:val="FF0000"/>
                                <w:sz w:val="20"/>
                                <w:szCs w:val="20"/>
                              </w:rPr>
                              <w:t>Registered Nurse</w:t>
                            </w:r>
                          </w:p>
                        </w:txbxContent>
                      </v:textbox>
                      <w10:wrap type="square"/>
                    </v:shape>
                  </w:pict>
                </mc:Fallback>
              </mc:AlternateContent>
            </w:r>
          </w:p>
        </w:tc>
      </w:tr>
      <w:tr w:rsidR="00652B52" w:rsidRPr="00D87A87" w14:paraId="748BC4CB"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845A417" w14:textId="51A79E6E" w:rsidR="00652B52" w:rsidRPr="00D87A87" w:rsidRDefault="00652B52" w:rsidP="00652B52">
            <w:pPr>
              <w:rPr>
                <w:rFonts w:ascii="Montserrat" w:hAnsi="Montserrat"/>
              </w:rPr>
            </w:pPr>
            <w:r w:rsidRPr="00D87A87">
              <w:rPr>
                <w:rFonts w:ascii="Montserrat" w:hAnsi="Montserrat"/>
                <w:b/>
              </w:rPr>
              <w:t>Branch</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FFFFFF" w:themeFill="background1"/>
          </w:tcPr>
          <w:p w14:paraId="72B4C5AB" w14:textId="3CF4BA99" w:rsidR="00652B52" w:rsidRPr="009108AB" w:rsidRDefault="001B548C" w:rsidP="00652B52">
            <w:pPr>
              <w:rPr>
                <w:rFonts w:ascii="Montserrat" w:hAnsi="Montserrat"/>
                <w:sz w:val="22"/>
                <w:szCs w:val="22"/>
              </w:rPr>
            </w:pPr>
            <w:r>
              <w:rPr>
                <w:rFonts w:ascii="Montserrat" w:hAnsi="Montserrat"/>
                <w:sz w:val="22"/>
                <w:szCs w:val="22"/>
              </w:rPr>
              <w:t>Nursing and Midwifery resource Office</w:t>
            </w:r>
          </w:p>
        </w:tc>
        <w:tc>
          <w:tcPr>
            <w:tcW w:w="245" w:type="dxa"/>
            <w:tcBorders>
              <w:left w:val="single" w:sz="4" w:space="0" w:color="E7E6E6" w:themeColor="background2"/>
              <w:right w:val="single" w:sz="4" w:space="0" w:color="E7E6E6" w:themeColor="background2"/>
            </w:tcBorders>
          </w:tcPr>
          <w:p w14:paraId="353E8A18"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14D10D7" w14:textId="77777777" w:rsidR="00652B52" w:rsidRPr="00D87A87" w:rsidRDefault="00652B52" w:rsidP="00652B52">
            <w:pPr>
              <w:rPr>
                <w:rFonts w:ascii="Montserrat" w:hAnsi="Montserrat"/>
              </w:rPr>
            </w:pPr>
          </w:p>
        </w:tc>
      </w:tr>
      <w:tr w:rsidR="00652B52" w:rsidRPr="00D87A87" w14:paraId="012E7FB8"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109A4E5" w14:textId="2675C551" w:rsidR="00652B52" w:rsidRPr="00D87A87" w:rsidRDefault="00652B52" w:rsidP="00652B52">
            <w:pPr>
              <w:rPr>
                <w:rFonts w:ascii="Montserrat" w:hAnsi="Montserrat"/>
              </w:rPr>
            </w:pPr>
            <w:r w:rsidRPr="00D87A87">
              <w:rPr>
                <w:rFonts w:ascii="Montserrat" w:hAnsi="Montserrat"/>
                <w:b/>
              </w:rPr>
              <w:t>Position Number</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tcPr>
          <w:p w14:paraId="5A07B67D" w14:textId="6CD6C8CA" w:rsidR="00652B52" w:rsidRPr="009108AB" w:rsidRDefault="001B548C" w:rsidP="00652B52">
            <w:pPr>
              <w:rPr>
                <w:rFonts w:ascii="Montserrat" w:hAnsi="Montserrat"/>
                <w:sz w:val="22"/>
                <w:szCs w:val="22"/>
              </w:rPr>
            </w:pPr>
            <w:r>
              <w:rPr>
                <w:rFonts w:ascii="Montserrat" w:hAnsi="Montserrat"/>
                <w:sz w:val="22"/>
                <w:szCs w:val="22"/>
              </w:rPr>
              <w:t>various</w:t>
            </w:r>
          </w:p>
        </w:tc>
        <w:tc>
          <w:tcPr>
            <w:tcW w:w="245" w:type="dxa"/>
            <w:tcBorders>
              <w:left w:val="single" w:sz="4" w:space="0" w:color="E7E6E6" w:themeColor="background2"/>
              <w:right w:val="single" w:sz="4" w:space="0" w:color="E7E6E6" w:themeColor="background2"/>
            </w:tcBorders>
          </w:tcPr>
          <w:p w14:paraId="4F5A96C3"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18F4A9E" w14:textId="77777777" w:rsidR="00652B52" w:rsidRPr="00D87A87" w:rsidRDefault="00652B52" w:rsidP="00652B52">
            <w:pPr>
              <w:rPr>
                <w:rFonts w:ascii="Montserrat" w:hAnsi="Montserrat"/>
              </w:rPr>
            </w:pPr>
          </w:p>
        </w:tc>
      </w:tr>
      <w:tr w:rsidR="00652B52" w:rsidRPr="00D87A87" w14:paraId="2B8D9356" w14:textId="77777777" w:rsidTr="00DC0A98">
        <w:trPr>
          <w:trHeight w:val="438"/>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6FE67408" w14:textId="0F1F88B9" w:rsidR="00652B52" w:rsidRPr="00D87A87" w:rsidRDefault="00652B52" w:rsidP="00652B52">
            <w:pPr>
              <w:rPr>
                <w:rFonts w:ascii="Montserrat" w:hAnsi="Montserrat"/>
              </w:rPr>
            </w:pPr>
            <w:r w:rsidRPr="00D87A87">
              <w:rPr>
                <w:rFonts w:ascii="Montserrat" w:hAnsi="Montserrat"/>
                <w:b/>
              </w:rPr>
              <w:t>Position Title</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6FE4DF7" w14:textId="03C4659A" w:rsidR="00652B52" w:rsidRPr="009108AB" w:rsidRDefault="00E37B98" w:rsidP="00652B52">
            <w:pPr>
              <w:rPr>
                <w:rFonts w:ascii="Montserrat" w:hAnsi="Montserrat"/>
                <w:sz w:val="22"/>
                <w:szCs w:val="22"/>
              </w:rPr>
            </w:pPr>
            <w:r>
              <w:rPr>
                <w:rFonts w:ascii="Montserrat" w:hAnsi="Montserrat"/>
                <w:sz w:val="22"/>
                <w:szCs w:val="22"/>
              </w:rPr>
              <w:t>Undergraduate Student of Nursing (</w:t>
            </w:r>
            <w:r w:rsidR="00DF2543">
              <w:rPr>
                <w:rFonts w:ascii="Montserrat" w:hAnsi="Montserrat"/>
                <w:sz w:val="22"/>
                <w:szCs w:val="22"/>
              </w:rPr>
              <w:t>USN</w:t>
            </w:r>
            <w:r>
              <w:rPr>
                <w:rFonts w:ascii="Montserrat" w:hAnsi="Montserrat"/>
                <w:sz w:val="22"/>
                <w:szCs w:val="22"/>
              </w:rPr>
              <w:t>)</w:t>
            </w:r>
          </w:p>
        </w:tc>
        <w:tc>
          <w:tcPr>
            <w:tcW w:w="245" w:type="dxa"/>
            <w:tcBorders>
              <w:left w:val="single" w:sz="4" w:space="0" w:color="E7E6E6" w:themeColor="background2"/>
              <w:right w:val="single" w:sz="4" w:space="0" w:color="E7E6E6" w:themeColor="background2"/>
            </w:tcBorders>
          </w:tcPr>
          <w:p w14:paraId="50527C62"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7E9B33B" w14:textId="77777777" w:rsidR="00652B52" w:rsidRPr="00D87A87" w:rsidRDefault="00652B52" w:rsidP="00652B52">
            <w:pPr>
              <w:rPr>
                <w:rFonts w:ascii="Montserrat" w:hAnsi="Montserrat"/>
              </w:rPr>
            </w:pPr>
          </w:p>
        </w:tc>
      </w:tr>
      <w:tr w:rsidR="00652B52" w:rsidRPr="00D87A87" w14:paraId="5B881CEF"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15A06DB" w14:textId="47CCE1F2" w:rsidR="00652B52" w:rsidRPr="00D87A87" w:rsidRDefault="00652B52" w:rsidP="00652B52">
            <w:pPr>
              <w:rPr>
                <w:rFonts w:ascii="Montserrat" w:hAnsi="Montserrat"/>
              </w:rPr>
            </w:pPr>
            <w:r w:rsidRPr="00D87A87">
              <w:rPr>
                <w:rFonts w:ascii="Montserrat" w:hAnsi="Montserrat"/>
                <w:b/>
              </w:rPr>
              <w:t>Classification</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tcPr>
          <w:p w14:paraId="25C5FDBD" w14:textId="47DA6D61" w:rsidR="00652B52" w:rsidRPr="009108AB" w:rsidRDefault="00DF2543" w:rsidP="00652B52">
            <w:pPr>
              <w:rPr>
                <w:rFonts w:ascii="Montserrat" w:hAnsi="Montserrat"/>
                <w:sz w:val="22"/>
                <w:szCs w:val="22"/>
              </w:rPr>
            </w:pPr>
            <w:r>
              <w:rPr>
                <w:rFonts w:ascii="Montserrat" w:hAnsi="Montserrat"/>
                <w:sz w:val="22"/>
                <w:szCs w:val="22"/>
              </w:rPr>
              <w:t>USN</w:t>
            </w:r>
          </w:p>
        </w:tc>
        <w:tc>
          <w:tcPr>
            <w:tcW w:w="245" w:type="dxa"/>
            <w:tcBorders>
              <w:left w:val="single" w:sz="4" w:space="0" w:color="E7E6E6" w:themeColor="background2"/>
              <w:right w:val="single" w:sz="4" w:space="0" w:color="E7E6E6" w:themeColor="background2"/>
            </w:tcBorders>
          </w:tcPr>
          <w:p w14:paraId="0605D33E"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C2D28EF" w14:textId="77777777" w:rsidR="00652B52" w:rsidRPr="00D87A87" w:rsidRDefault="00652B52" w:rsidP="00652B52">
            <w:pPr>
              <w:rPr>
                <w:rFonts w:ascii="Montserrat" w:hAnsi="Montserrat"/>
              </w:rPr>
            </w:pPr>
          </w:p>
        </w:tc>
      </w:tr>
      <w:tr w:rsidR="00652B52" w:rsidRPr="00D87A87" w14:paraId="3561A943"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FCADAF0" w14:textId="1A04D85C" w:rsidR="00652B52" w:rsidRPr="00D87A87" w:rsidRDefault="00652B52" w:rsidP="00652B52">
            <w:pPr>
              <w:rPr>
                <w:rFonts w:ascii="Montserrat" w:hAnsi="Montserrat"/>
              </w:rPr>
            </w:pPr>
            <w:r w:rsidRPr="00D87A87">
              <w:rPr>
                <w:rFonts w:ascii="Montserrat" w:hAnsi="Montserrat"/>
                <w:b/>
              </w:rPr>
              <w:t xml:space="preserve">Location </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43DE20E" w14:textId="73E4F42D" w:rsidR="00652B52" w:rsidRPr="009108AB" w:rsidRDefault="00652B52" w:rsidP="00652B52">
            <w:pPr>
              <w:rPr>
                <w:rFonts w:ascii="Montserrat" w:hAnsi="Montserrat"/>
                <w:sz w:val="22"/>
                <w:szCs w:val="22"/>
              </w:rPr>
            </w:pPr>
          </w:p>
        </w:tc>
        <w:tc>
          <w:tcPr>
            <w:tcW w:w="245" w:type="dxa"/>
            <w:tcBorders>
              <w:left w:val="single" w:sz="4" w:space="0" w:color="E7E6E6" w:themeColor="background2"/>
              <w:right w:val="single" w:sz="4" w:space="0" w:color="E7E6E6" w:themeColor="background2"/>
            </w:tcBorders>
          </w:tcPr>
          <w:p w14:paraId="29D88585"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EF418A1" w14:textId="77777777" w:rsidR="00652B52" w:rsidRPr="00D87A87" w:rsidRDefault="00652B52" w:rsidP="00652B52">
            <w:pPr>
              <w:rPr>
                <w:rFonts w:ascii="Montserrat" w:hAnsi="Montserrat"/>
              </w:rPr>
            </w:pPr>
          </w:p>
        </w:tc>
      </w:tr>
      <w:tr w:rsidR="00652B52" w:rsidRPr="00D87A87" w14:paraId="5888FCF6" w14:textId="77777777" w:rsidTr="00DC0A98">
        <w:trPr>
          <w:trHeight w:val="423"/>
        </w:trPr>
        <w:tc>
          <w:tcPr>
            <w:tcW w:w="2405"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EA741D5" w14:textId="46ECF3EC" w:rsidR="00652B52" w:rsidRPr="00D87A87" w:rsidRDefault="00652B52" w:rsidP="00652B52">
            <w:pPr>
              <w:rPr>
                <w:rFonts w:ascii="Montserrat" w:hAnsi="Montserrat"/>
              </w:rPr>
            </w:pPr>
            <w:r w:rsidRPr="00D87A87">
              <w:rPr>
                <w:rFonts w:ascii="Montserrat" w:hAnsi="Montserrat"/>
                <w:b/>
              </w:rPr>
              <w:t>Last Reviewed</w:t>
            </w:r>
          </w:p>
        </w:tc>
        <w:tc>
          <w:tcPr>
            <w:tcW w:w="264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E7E6E6" w:themeFill="background2"/>
          </w:tcPr>
          <w:p w14:paraId="7195880E" w14:textId="502180C1" w:rsidR="00652B52" w:rsidRPr="009108AB" w:rsidRDefault="00877489" w:rsidP="00652B52">
            <w:pPr>
              <w:rPr>
                <w:rFonts w:ascii="Montserrat" w:hAnsi="Montserrat"/>
                <w:sz w:val="22"/>
                <w:szCs w:val="22"/>
              </w:rPr>
            </w:pPr>
            <w:r>
              <w:rPr>
                <w:rFonts w:ascii="Montserrat" w:hAnsi="Montserrat"/>
                <w:sz w:val="22"/>
                <w:szCs w:val="22"/>
              </w:rPr>
              <w:t>June</w:t>
            </w:r>
            <w:r w:rsidR="001B548C">
              <w:rPr>
                <w:rFonts w:ascii="Montserrat" w:hAnsi="Montserrat"/>
                <w:sz w:val="22"/>
                <w:szCs w:val="22"/>
              </w:rPr>
              <w:t xml:space="preserve"> 2023</w:t>
            </w:r>
          </w:p>
        </w:tc>
        <w:tc>
          <w:tcPr>
            <w:tcW w:w="245" w:type="dxa"/>
            <w:tcBorders>
              <w:left w:val="single" w:sz="4" w:space="0" w:color="E7E6E6" w:themeColor="background2"/>
              <w:right w:val="single" w:sz="4" w:space="0" w:color="E7E6E6" w:themeColor="background2"/>
            </w:tcBorders>
          </w:tcPr>
          <w:p w14:paraId="40229024" w14:textId="77777777" w:rsidR="00652B52" w:rsidRPr="00D87A87" w:rsidRDefault="00652B52" w:rsidP="00652B52">
            <w:pPr>
              <w:rPr>
                <w:rFonts w:ascii="Montserrat" w:hAnsi="Montserrat"/>
              </w:rPr>
            </w:pPr>
          </w:p>
        </w:tc>
        <w:tc>
          <w:tcPr>
            <w:tcW w:w="4235" w:type="dxa"/>
            <w:vMerge/>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650E5B4" w14:textId="77777777" w:rsidR="00652B52" w:rsidRPr="00D87A87" w:rsidRDefault="00652B52" w:rsidP="00652B52">
            <w:pPr>
              <w:rPr>
                <w:rFonts w:ascii="Montserrat" w:hAnsi="Montserrat"/>
              </w:rPr>
            </w:pPr>
          </w:p>
        </w:tc>
      </w:tr>
    </w:tbl>
    <w:p w14:paraId="45B26B9D" w14:textId="77777777" w:rsidR="00832206" w:rsidRPr="00D87A87" w:rsidRDefault="00832206" w:rsidP="00832206">
      <w:pPr>
        <w:pStyle w:val="BodyText"/>
        <w:rPr>
          <w:rFonts w:ascii="Montserrat" w:hAnsi="Montserrat"/>
        </w:rPr>
        <w:sectPr w:rsidR="00832206" w:rsidRPr="00D87A87" w:rsidSect="005B38C8">
          <w:headerReference w:type="even" r:id="rId14"/>
          <w:headerReference w:type="default" r:id="rId15"/>
          <w:footerReference w:type="even" r:id="rId16"/>
          <w:headerReference w:type="first" r:id="rId17"/>
          <w:footerReference w:type="first" r:id="rId18"/>
          <w:pgSz w:w="11906" w:h="16838" w:code="9"/>
          <w:pgMar w:top="851" w:right="1134" w:bottom="1134" w:left="1134" w:header="680" w:footer="680" w:gutter="0"/>
          <w:cols w:space="720"/>
          <w:docGrid w:linePitch="326"/>
        </w:sectPr>
      </w:pPr>
    </w:p>
    <w:p w14:paraId="495CC467" w14:textId="77777777" w:rsidR="00D272F0" w:rsidRPr="00D87A87" w:rsidRDefault="00D272F0" w:rsidP="00D272F0">
      <w:pPr>
        <w:pStyle w:val="BodyText"/>
        <w:rPr>
          <w:rFonts w:ascii="Montserrat" w:hAnsi="Montserrat"/>
        </w:rPr>
        <w:sectPr w:rsidR="00D272F0" w:rsidRPr="00D87A87" w:rsidSect="00B12A98">
          <w:type w:val="continuous"/>
          <w:pgSz w:w="11906" w:h="16838" w:code="9"/>
          <w:pgMar w:top="851" w:right="1134" w:bottom="851" w:left="1134" w:header="680" w:footer="680" w:gutter="0"/>
          <w:cols w:num="2" w:space="680" w:equalWidth="0">
            <w:col w:w="5670" w:space="680"/>
            <w:col w:w="3288"/>
          </w:cols>
          <w:docGrid w:linePitch="326"/>
        </w:sectPr>
      </w:pPr>
    </w:p>
    <w:p w14:paraId="3E00D823" w14:textId="77777777" w:rsidR="00436E0A" w:rsidRPr="00D87A87" w:rsidRDefault="00436E0A" w:rsidP="00436E0A">
      <w:pPr>
        <w:spacing w:after="0"/>
        <w:jc w:val="center"/>
        <w:rPr>
          <w:rFonts w:ascii="Montserrat" w:hAnsi="Montserrat"/>
          <w:bCs/>
          <w:iCs/>
        </w:rPr>
      </w:pPr>
      <w:r w:rsidRPr="00D87A87">
        <w:rPr>
          <w:rFonts w:ascii="Montserrat" w:hAnsi="Montserrat"/>
          <w:bCs/>
          <w:iCs/>
        </w:rPr>
        <w:t xml:space="preserve">Our </w:t>
      </w:r>
      <w:r w:rsidRPr="00D87A87">
        <w:rPr>
          <w:rFonts w:ascii="Montserrat" w:hAnsi="Montserrat"/>
          <w:b/>
          <w:iCs/>
        </w:rPr>
        <w:t>Vision</w:t>
      </w:r>
      <w:r w:rsidRPr="00D87A87">
        <w:rPr>
          <w:rFonts w:ascii="Montserrat" w:hAnsi="Montserrat"/>
          <w:bCs/>
          <w:iCs/>
        </w:rPr>
        <w:t>: creating exceptional health care together</w:t>
      </w:r>
    </w:p>
    <w:p w14:paraId="417085B1" w14:textId="77777777" w:rsidR="00436E0A" w:rsidRPr="00D87A87" w:rsidRDefault="00436E0A" w:rsidP="00436E0A">
      <w:pPr>
        <w:spacing w:after="0"/>
        <w:jc w:val="center"/>
        <w:rPr>
          <w:rFonts w:ascii="Montserrat" w:hAnsi="Montserrat"/>
          <w:bCs/>
          <w:iCs/>
        </w:rPr>
      </w:pPr>
      <w:r w:rsidRPr="00D87A87">
        <w:rPr>
          <w:rFonts w:ascii="Montserrat" w:hAnsi="Montserrat"/>
          <w:bCs/>
          <w:iCs/>
        </w:rPr>
        <w:t xml:space="preserve">Our </w:t>
      </w:r>
      <w:r w:rsidRPr="00D87A87">
        <w:rPr>
          <w:rFonts w:ascii="Montserrat" w:hAnsi="Montserrat"/>
          <w:b/>
          <w:iCs/>
        </w:rPr>
        <w:t>Role</w:t>
      </w:r>
      <w:r w:rsidRPr="00D87A87">
        <w:rPr>
          <w:rFonts w:ascii="Montserrat" w:hAnsi="Montserrat"/>
          <w:bCs/>
          <w:iCs/>
        </w:rPr>
        <w:t>: to be a health service that is trusted by our community</w:t>
      </w:r>
    </w:p>
    <w:p w14:paraId="7BFEE837" w14:textId="04B2615E" w:rsidR="00436E0A" w:rsidRDefault="00436E0A" w:rsidP="00085AEC">
      <w:pPr>
        <w:spacing w:after="0"/>
        <w:jc w:val="center"/>
        <w:rPr>
          <w:rFonts w:ascii="Montserrat" w:hAnsi="Montserrat"/>
          <w:bCs/>
          <w:iCs/>
        </w:rPr>
      </w:pPr>
      <w:r w:rsidRPr="00D87A87">
        <w:rPr>
          <w:rFonts w:ascii="Montserrat" w:hAnsi="Montserrat"/>
          <w:bCs/>
          <w:iCs/>
        </w:rPr>
        <w:t xml:space="preserve">Our </w:t>
      </w:r>
      <w:r w:rsidRPr="00D87A87">
        <w:rPr>
          <w:rFonts w:ascii="Montserrat" w:hAnsi="Montserrat"/>
          <w:b/>
          <w:iCs/>
        </w:rPr>
        <w:t>Values</w:t>
      </w:r>
      <w:r w:rsidRPr="00D87A87">
        <w:rPr>
          <w:rFonts w:ascii="Montserrat" w:hAnsi="Montserrat"/>
          <w:bCs/>
          <w:iCs/>
        </w:rPr>
        <w:t>: Reliable, Progressive, Respectful and Kind</w:t>
      </w:r>
    </w:p>
    <w:p w14:paraId="4A4E0247" w14:textId="77777777" w:rsidR="00B70906" w:rsidRPr="00B70906" w:rsidRDefault="00B70906" w:rsidP="00B70906">
      <w:pPr>
        <w:pStyle w:val="BodyText"/>
      </w:pPr>
    </w:p>
    <w:p w14:paraId="331AF500" w14:textId="0A87EC41" w:rsidR="00436E0A" w:rsidRPr="004D0A8A" w:rsidRDefault="00436E0A" w:rsidP="00085AEC">
      <w:pPr>
        <w:pStyle w:val="Heading1"/>
        <w:spacing w:before="240"/>
        <w:rPr>
          <w:rFonts w:ascii="Montserrat" w:hAnsi="Montserrat"/>
          <w:sz w:val="28"/>
          <w:szCs w:val="28"/>
        </w:rPr>
      </w:pPr>
      <w:r w:rsidRPr="004D0A8A">
        <w:rPr>
          <w:rFonts w:ascii="Montserrat" w:hAnsi="Montserrat"/>
          <w:sz w:val="28"/>
          <w:szCs w:val="28"/>
        </w:rPr>
        <w:t>POSITION OVERVIEW</w:t>
      </w:r>
    </w:p>
    <w:p w14:paraId="1A1D9CEA" w14:textId="0683B9CE" w:rsidR="00352834" w:rsidRDefault="00352834" w:rsidP="00B70906">
      <w:pPr>
        <w:rPr>
          <w:rStyle w:val="Hyperlink"/>
          <w:rFonts w:ascii="Montserrat" w:hAnsi="Montserrat"/>
          <w:sz w:val="22"/>
          <w:szCs w:val="22"/>
        </w:rPr>
      </w:pPr>
      <w:bookmarkStart w:id="0" w:name="_Hlk12357364"/>
      <w:bookmarkStart w:id="1" w:name="_Hlk12356572"/>
      <w:r w:rsidRPr="00014343">
        <w:rPr>
          <w:rFonts w:ascii="Montserrat" w:hAnsi="Montserrat"/>
          <w:color w:val="000000" w:themeColor="text1"/>
          <w:sz w:val="22"/>
          <w:szCs w:val="22"/>
        </w:rPr>
        <w:t xml:space="preserve">Canberra Health Services (CHS) is focussed on the delivery of high quality, effective, </w:t>
      </w:r>
      <w:r w:rsidR="00431D31" w:rsidRPr="00014343">
        <w:rPr>
          <w:rFonts w:ascii="Montserrat" w:hAnsi="Montserrat"/>
          <w:color w:val="000000" w:themeColor="text1"/>
          <w:sz w:val="22"/>
          <w:szCs w:val="22"/>
        </w:rPr>
        <w:t>person-centred</w:t>
      </w:r>
      <w:r w:rsidRPr="00014343">
        <w:rPr>
          <w:rFonts w:ascii="Montserrat" w:hAnsi="Montserrat"/>
          <w:color w:val="000000" w:themeColor="text1"/>
          <w:sz w:val="22"/>
          <w:szCs w:val="22"/>
        </w:rPr>
        <w:t xml:space="preserve"> care. It provides acute, sub-acute, </w:t>
      </w:r>
      <w:proofErr w:type="gramStart"/>
      <w:r w:rsidRPr="00014343">
        <w:rPr>
          <w:rFonts w:ascii="Montserrat" w:hAnsi="Montserrat"/>
          <w:color w:val="000000" w:themeColor="text1"/>
          <w:sz w:val="22"/>
          <w:szCs w:val="22"/>
        </w:rPr>
        <w:t>primary</w:t>
      </w:r>
      <w:proofErr w:type="gramEnd"/>
      <w:r w:rsidRPr="00014343">
        <w:rPr>
          <w:rFonts w:ascii="Montserrat" w:hAnsi="Montserrat"/>
          <w:color w:val="000000" w:themeColor="text1"/>
          <w:sz w:val="22"/>
          <w:szCs w:val="22"/>
        </w:rPr>
        <w:t xml:space="preserve"> and community‐based health services, to the Australian Capital Territory (ACT)</w:t>
      </w:r>
      <w:r w:rsidR="0017206A" w:rsidRPr="00014343">
        <w:rPr>
          <w:rFonts w:ascii="Montserrat" w:hAnsi="Montserrat"/>
          <w:color w:val="000000" w:themeColor="text1"/>
          <w:sz w:val="22"/>
          <w:szCs w:val="22"/>
        </w:rPr>
        <w:t xml:space="preserve"> and surrounding region</w:t>
      </w:r>
      <w:r w:rsidRPr="00014343">
        <w:rPr>
          <w:rFonts w:ascii="Montserrat" w:hAnsi="Montserrat"/>
          <w:color w:val="000000" w:themeColor="text1"/>
          <w:sz w:val="22"/>
          <w:szCs w:val="22"/>
        </w:rPr>
        <w:t xml:space="preserve">. More information can be found on the CHS website:  </w:t>
      </w:r>
      <w:hyperlink r:id="rId19" w:history="1">
        <w:r w:rsidR="0005077F" w:rsidRPr="00DF2543">
          <w:rPr>
            <w:rStyle w:val="Hyperlink"/>
            <w:rFonts w:ascii="Montserrat" w:hAnsi="Montserrat"/>
            <w:sz w:val="22"/>
            <w:szCs w:val="22"/>
          </w:rPr>
          <w:t>CHS website</w:t>
        </w:r>
      </w:hyperlink>
    </w:p>
    <w:p w14:paraId="1BAE3C4D" w14:textId="77982EEE" w:rsidR="00E37B98" w:rsidRPr="00DF2543" w:rsidRDefault="00E37B98" w:rsidP="00E37B98">
      <w:pPr>
        <w:pStyle w:val="BodyText"/>
        <w:spacing w:before="123" w:line="235" w:lineRule="auto"/>
        <w:ind w:right="428"/>
        <w:rPr>
          <w:rStyle w:val="eop"/>
          <w:rFonts w:ascii="Montserrat" w:hAnsi="Montserrat"/>
          <w:w w:val="95"/>
          <w:sz w:val="22"/>
          <w:szCs w:val="22"/>
        </w:rPr>
      </w:pPr>
      <w:r w:rsidRPr="00DF2543">
        <w:rPr>
          <w:rFonts w:ascii="Montserrat" w:hAnsi="Montserrat"/>
          <w:sz w:val="22"/>
          <w:szCs w:val="22"/>
        </w:rPr>
        <w:t xml:space="preserve">The </w:t>
      </w:r>
      <w:r w:rsidR="00DF2543">
        <w:rPr>
          <w:rFonts w:ascii="Montserrat" w:hAnsi="Montserrat"/>
          <w:w w:val="95"/>
          <w:sz w:val="22"/>
          <w:szCs w:val="22"/>
        </w:rPr>
        <w:t>USN</w:t>
      </w:r>
      <w:r w:rsidRPr="00DF2543">
        <w:rPr>
          <w:rFonts w:ascii="Montserrat" w:hAnsi="Montserrat"/>
          <w:spacing w:val="10"/>
          <w:w w:val="95"/>
          <w:sz w:val="22"/>
          <w:szCs w:val="22"/>
        </w:rPr>
        <w:t xml:space="preserve"> </w:t>
      </w:r>
      <w:r w:rsidRPr="00DF2543">
        <w:rPr>
          <w:rFonts w:ascii="Montserrat" w:hAnsi="Montserrat"/>
          <w:w w:val="95"/>
          <w:sz w:val="22"/>
          <w:szCs w:val="22"/>
        </w:rPr>
        <w:t>assists the</w:t>
      </w:r>
      <w:r w:rsidRPr="00DF2543">
        <w:rPr>
          <w:rFonts w:ascii="Montserrat" w:hAnsi="Montserrat"/>
          <w:spacing w:val="10"/>
          <w:w w:val="95"/>
          <w:sz w:val="22"/>
          <w:szCs w:val="22"/>
        </w:rPr>
        <w:t xml:space="preserve"> </w:t>
      </w:r>
      <w:r w:rsidRPr="00DF2543">
        <w:rPr>
          <w:rFonts w:ascii="Montserrat" w:hAnsi="Montserrat"/>
          <w:w w:val="95"/>
          <w:sz w:val="22"/>
          <w:szCs w:val="22"/>
        </w:rPr>
        <w:t>health</w:t>
      </w:r>
      <w:r w:rsidRPr="00DF2543">
        <w:rPr>
          <w:rFonts w:ascii="Montserrat" w:hAnsi="Montserrat"/>
          <w:spacing w:val="10"/>
          <w:w w:val="95"/>
          <w:sz w:val="22"/>
          <w:szCs w:val="22"/>
        </w:rPr>
        <w:t xml:space="preserve"> </w:t>
      </w:r>
      <w:r w:rsidRPr="00DF2543">
        <w:rPr>
          <w:rFonts w:ascii="Montserrat" w:hAnsi="Montserrat"/>
          <w:w w:val="95"/>
          <w:sz w:val="22"/>
          <w:szCs w:val="22"/>
        </w:rPr>
        <w:t>care</w:t>
      </w:r>
      <w:r w:rsidRPr="00DF2543">
        <w:rPr>
          <w:rFonts w:ascii="Montserrat" w:hAnsi="Montserrat"/>
          <w:spacing w:val="11"/>
          <w:w w:val="95"/>
          <w:sz w:val="22"/>
          <w:szCs w:val="22"/>
        </w:rPr>
        <w:t xml:space="preserve"> </w:t>
      </w:r>
      <w:r w:rsidRPr="00DF2543">
        <w:rPr>
          <w:rFonts w:ascii="Montserrat" w:hAnsi="Montserrat"/>
          <w:w w:val="95"/>
          <w:sz w:val="22"/>
          <w:szCs w:val="22"/>
        </w:rPr>
        <w:t>team to</w:t>
      </w:r>
      <w:r w:rsidRPr="00DF2543">
        <w:rPr>
          <w:rFonts w:ascii="Montserrat" w:hAnsi="Montserrat"/>
          <w:spacing w:val="10"/>
          <w:w w:val="95"/>
          <w:sz w:val="22"/>
          <w:szCs w:val="22"/>
        </w:rPr>
        <w:t xml:space="preserve"> </w:t>
      </w:r>
      <w:r w:rsidRPr="00DF2543">
        <w:rPr>
          <w:rFonts w:ascii="Montserrat" w:hAnsi="Montserrat"/>
          <w:w w:val="95"/>
          <w:sz w:val="22"/>
          <w:szCs w:val="22"/>
        </w:rPr>
        <w:t>provide</w:t>
      </w:r>
      <w:r w:rsidRPr="00DF2543">
        <w:rPr>
          <w:rFonts w:ascii="Montserrat" w:hAnsi="Montserrat"/>
          <w:spacing w:val="11"/>
          <w:w w:val="95"/>
          <w:sz w:val="22"/>
          <w:szCs w:val="22"/>
        </w:rPr>
        <w:t xml:space="preserve"> </w:t>
      </w:r>
      <w:r w:rsidRPr="00DF2543">
        <w:rPr>
          <w:rFonts w:ascii="Montserrat" w:hAnsi="Montserrat"/>
          <w:w w:val="95"/>
          <w:sz w:val="22"/>
          <w:szCs w:val="22"/>
        </w:rPr>
        <w:t>delegated</w:t>
      </w:r>
      <w:r w:rsidRPr="00DF2543">
        <w:rPr>
          <w:rFonts w:ascii="Montserrat" w:hAnsi="Montserrat"/>
          <w:spacing w:val="10"/>
          <w:w w:val="95"/>
          <w:sz w:val="22"/>
          <w:szCs w:val="22"/>
        </w:rPr>
        <w:t xml:space="preserve"> </w:t>
      </w:r>
      <w:r w:rsidRPr="00DF2543">
        <w:rPr>
          <w:rFonts w:ascii="Montserrat" w:hAnsi="Montserrat"/>
          <w:w w:val="95"/>
          <w:sz w:val="22"/>
          <w:szCs w:val="22"/>
        </w:rPr>
        <w:t>aspects</w:t>
      </w:r>
      <w:r w:rsidRPr="00DF2543">
        <w:rPr>
          <w:rFonts w:ascii="Montserrat" w:hAnsi="Montserrat"/>
          <w:spacing w:val="1"/>
          <w:w w:val="95"/>
          <w:sz w:val="22"/>
          <w:szCs w:val="22"/>
        </w:rPr>
        <w:t xml:space="preserve"> </w:t>
      </w:r>
      <w:r w:rsidRPr="00DF2543">
        <w:rPr>
          <w:rFonts w:ascii="Montserrat" w:hAnsi="Montserrat"/>
          <w:sz w:val="22"/>
          <w:szCs w:val="22"/>
        </w:rPr>
        <w:t xml:space="preserve">of patient care. </w:t>
      </w:r>
      <w:r w:rsidR="00990376" w:rsidRPr="00DF2543">
        <w:rPr>
          <w:rFonts w:ascii="Montserrat" w:hAnsi="Montserrat"/>
          <w:sz w:val="22"/>
          <w:szCs w:val="22"/>
        </w:rPr>
        <w:t>C</w:t>
      </w:r>
      <w:r w:rsidRPr="00DF2543">
        <w:rPr>
          <w:rFonts w:ascii="Montserrat" w:hAnsi="Montserrat"/>
          <w:sz w:val="22"/>
          <w:szCs w:val="22"/>
        </w:rPr>
        <w:t xml:space="preserve">are will be delegated in accordance with the </w:t>
      </w:r>
      <w:r w:rsidR="00DF2543">
        <w:rPr>
          <w:rFonts w:ascii="Montserrat" w:hAnsi="Montserrat"/>
          <w:sz w:val="22"/>
          <w:szCs w:val="22"/>
        </w:rPr>
        <w:t>USN</w:t>
      </w:r>
      <w:r w:rsidR="00990376" w:rsidRPr="00DF2543">
        <w:rPr>
          <w:rFonts w:ascii="Montserrat" w:hAnsi="Montserrat"/>
          <w:sz w:val="22"/>
          <w:szCs w:val="22"/>
        </w:rPr>
        <w:t xml:space="preserve"> </w:t>
      </w:r>
      <w:r w:rsidR="000A2FBF">
        <w:rPr>
          <w:rFonts w:ascii="Montserrat" w:hAnsi="Montserrat"/>
          <w:sz w:val="22"/>
          <w:szCs w:val="22"/>
        </w:rPr>
        <w:t>Core Duties &amp; Exclusion List</w:t>
      </w:r>
      <w:r w:rsidR="003E22F1" w:rsidRPr="00DF2543">
        <w:rPr>
          <w:rFonts w:ascii="Montserrat" w:hAnsi="Montserrat"/>
          <w:sz w:val="22"/>
          <w:szCs w:val="22"/>
        </w:rPr>
        <w:t xml:space="preserve">, </w:t>
      </w:r>
      <w:r w:rsidRPr="00DF2543">
        <w:rPr>
          <w:rFonts w:ascii="Montserrat" w:hAnsi="Montserrat"/>
          <w:sz w:val="22"/>
          <w:szCs w:val="22"/>
        </w:rPr>
        <w:t>professional</w:t>
      </w:r>
      <w:r w:rsidRPr="00DF2543">
        <w:rPr>
          <w:rFonts w:ascii="Montserrat" w:hAnsi="Montserrat"/>
          <w:spacing w:val="1"/>
          <w:sz w:val="22"/>
          <w:szCs w:val="22"/>
        </w:rPr>
        <w:t xml:space="preserve"> </w:t>
      </w:r>
      <w:r w:rsidRPr="00DF2543">
        <w:rPr>
          <w:rFonts w:ascii="Montserrat" w:hAnsi="Montserrat"/>
          <w:w w:val="95"/>
          <w:sz w:val="22"/>
          <w:szCs w:val="22"/>
        </w:rPr>
        <w:t>judgement</w:t>
      </w:r>
      <w:r w:rsidRPr="00DF2543">
        <w:rPr>
          <w:rFonts w:ascii="Montserrat" w:hAnsi="Montserrat"/>
          <w:spacing w:val="10"/>
          <w:w w:val="95"/>
          <w:sz w:val="22"/>
          <w:szCs w:val="22"/>
        </w:rPr>
        <w:t xml:space="preserve"> </w:t>
      </w:r>
      <w:r w:rsidRPr="00DF2543">
        <w:rPr>
          <w:rFonts w:ascii="Montserrat" w:hAnsi="Montserrat"/>
          <w:w w:val="95"/>
          <w:sz w:val="22"/>
          <w:szCs w:val="22"/>
        </w:rPr>
        <w:t>of</w:t>
      </w:r>
      <w:r w:rsidRPr="00DF2543">
        <w:rPr>
          <w:rFonts w:ascii="Montserrat" w:hAnsi="Montserrat"/>
          <w:spacing w:val="11"/>
          <w:w w:val="95"/>
          <w:sz w:val="22"/>
          <w:szCs w:val="22"/>
        </w:rPr>
        <w:t xml:space="preserve"> </w:t>
      </w:r>
      <w:r w:rsidRPr="00DF2543">
        <w:rPr>
          <w:rFonts w:ascii="Montserrat" w:hAnsi="Montserrat"/>
          <w:w w:val="95"/>
          <w:sz w:val="22"/>
          <w:szCs w:val="22"/>
        </w:rPr>
        <w:t>the</w:t>
      </w:r>
      <w:r w:rsidRPr="00DF2543">
        <w:rPr>
          <w:rFonts w:ascii="Montserrat" w:hAnsi="Montserrat"/>
          <w:spacing w:val="10"/>
          <w:w w:val="95"/>
          <w:sz w:val="22"/>
          <w:szCs w:val="22"/>
        </w:rPr>
        <w:t xml:space="preserve"> </w:t>
      </w:r>
      <w:r w:rsidRPr="00DF2543">
        <w:rPr>
          <w:rFonts w:ascii="Montserrat" w:hAnsi="Montserrat"/>
          <w:w w:val="95"/>
          <w:sz w:val="22"/>
          <w:szCs w:val="22"/>
        </w:rPr>
        <w:t>supervising</w:t>
      </w:r>
      <w:r w:rsidRPr="00DF2543">
        <w:rPr>
          <w:rFonts w:ascii="Montserrat" w:hAnsi="Montserrat"/>
          <w:spacing w:val="11"/>
          <w:w w:val="95"/>
          <w:sz w:val="22"/>
          <w:szCs w:val="22"/>
        </w:rPr>
        <w:t xml:space="preserve"> </w:t>
      </w:r>
      <w:r w:rsidR="003257AA" w:rsidRPr="00DF2543">
        <w:rPr>
          <w:rFonts w:ascii="Montserrat" w:hAnsi="Montserrat"/>
          <w:w w:val="95"/>
          <w:sz w:val="22"/>
          <w:szCs w:val="22"/>
        </w:rPr>
        <w:t>R</w:t>
      </w:r>
      <w:r w:rsidRPr="00DF2543">
        <w:rPr>
          <w:rFonts w:ascii="Montserrat" w:hAnsi="Montserrat"/>
          <w:w w:val="95"/>
          <w:sz w:val="22"/>
          <w:szCs w:val="22"/>
        </w:rPr>
        <w:t>egistered</w:t>
      </w:r>
      <w:r w:rsidRPr="00DF2543">
        <w:rPr>
          <w:rFonts w:ascii="Montserrat" w:hAnsi="Montserrat"/>
          <w:spacing w:val="10"/>
          <w:w w:val="95"/>
          <w:sz w:val="22"/>
          <w:szCs w:val="22"/>
        </w:rPr>
        <w:t xml:space="preserve"> </w:t>
      </w:r>
      <w:r w:rsidR="003257AA" w:rsidRPr="00DF2543">
        <w:rPr>
          <w:rFonts w:ascii="Montserrat" w:hAnsi="Montserrat"/>
          <w:w w:val="95"/>
          <w:sz w:val="22"/>
          <w:szCs w:val="22"/>
        </w:rPr>
        <w:t>N</w:t>
      </w:r>
      <w:r w:rsidRPr="00DF2543">
        <w:rPr>
          <w:rFonts w:ascii="Montserrat" w:hAnsi="Montserrat"/>
          <w:w w:val="95"/>
          <w:sz w:val="22"/>
          <w:szCs w:val="22"/>
        </w:rPr>
        <w:t>urse,</w:t>
      </w:r>
      <w:r w:rsidRPr="00DF2543">
        <w:rPr>
          <w:rFonts w:ascii="Montserrat" w:hAnsi="Montserrat"/>
          <w:spacing w:val="11"/>
          <w:w w:val="95"/>
          <w:sz w:val="22"/>
          <w:szCs w:val="22"/>
        </w:rPr>
        <w:t xml:space="preserve"> </w:t>
      </w:r>
      <w:r w:rsidRPr="00DF2543">
        <w:rPr>
          <w:rFonts w:ascii="Montserrat" w:hAnsi="Montserrat"/>
          <w:w w:val="95"/>
          <w:sz w:val="22"/>
          <w:szCs w:val="22"/>
        </w:rPr>
        <w:t xml:space="preserve">and in accordance with the level of achieved assessed competence of the individual </w:t>
      </w:r>
      <w:r w:rsidR="00DF2543">
        <w:rPr>
          <w:rFonts w:ascii="Montserrat" w:hAnsi="Montserrat"/>
          <w:w w:val="95"/>
          <w:sz w:val="22"/>
          <w:szCs w:val="22"/>
        </w:rPr>
        <w:t>USN</w:t>
      </w:r>
      <w:r w:rsidRPr="00DF2543">
        <w:rPr>
          <w:rFonts w:ascii="Montserrat" w:hAnsi="Montserrat"/>
          <w:w w:val="95"/>
          <w:sz w:val="22"/>
          <w:szCs w:val="22"/>
        </w:rPr>
        <w:t>.</w:t>
      </w:r>
    </w:p>
    <w:p w14:paraId="064C0F4C" w14:textId="1526ABED" w:rsidR="00E37B98" w:rsidRDefault="00E37B98" w:rsidP="00E37B98">
      <w:pPr>
        <w:pStyle w:val="BodyText2"/>
        <w:spacing w:after="0" w:line="240" w:lineRule="auto"/>
        <w:rPr>
          <w:rFonts w:ascii="Montserrat" w:hAnsi="Montserrat"/>
          <w:w w:val="95"/>
          <w:sz w:val="22"/>
          <w:szCs w:val="22"/>
        </w:rPr>
      </w:pPr>
      <w:r w:rsidRPr="00DF2543">
        <w:rPr>
          <w:rFonts w:ascii="Montserrat" w:hAnsi="Montserrat"/>
          <w:w w:val="95"/>
          <w:sz w:val="22"/>
          <w:szCs w:val="22"/>
        </w:rPr>
        <w:t xml:space="preserve">The </w:t>
      </w:r>
      <w:r w:rsidR="00DF2543">
        <w:rPr>
          <w:rFonts w:ascii="Montserrat" w:hAnsi="Montserrat"/>
          <w:w w:val="95"/>
          <w:sz w:val="22"/>
          <w:szCs w:val="22"/>
        </w:rPr>
        <w:t>USN</w:t>
      </w:r>
      <w:r w:rsidRPr="00DF2543">
        <w:rPr>
          <w:rFonts w:ascii="Montserrat" w:hAnsi="Montserrat"/>
          <w:w w:val="95"/>
          <w:sz w:val="22"/>
          <w:szCs w:val="22"/>
        </w:rPr>
        <w:t xml:space="preserve"> is employed to undertake activities contained within the </w:t>
      </w:r>
      <w:r w:rsidR="00DF2543">
        <w:rPr>
          <w:rFonts w:ascii="Montserrat" w:hAnsi="Montserrat"/>
          <w:w w:val="95"/>
          <w:sz w:val="22"/>
          <w:szCs w:val="22"/>
        </w:rPr>
        <w:t>USN</w:t>
      </w:r>
      <w:r w:rsidRPr="00DF2543">
        <w:rPr>
          <w:rFonts w:ascii="Montserrat" w:hAnsi="Montserrat"/>
          <w:w w:val="95"/>
          <w:sz w:val="22"/>
          <w:szCs w:val="22"/>
        </w:rPr>
        <w:t xml:space="preserve"> Core Duties and Exclusion List.</w:t>
      </w:r>
    </w:p>
    <w:p w14:paraId="7D89C46F" w14:textId="7859B422" w:rsidR="00B0698D" w:rsidRDefault="00B0698D" w:rsidP="00E37B98">
      <w:pPr>
        <w:pStyle w:val="BodyText2"/>
        <w:spacing w:after="0" w:line="240" w:lineRule="auto"/>
        <w:rPr>
          <w:rFonts w:ascii="Montserrat" w:hAnsi="Montserrat"/>
          <w:w w:val="95"/>
          <w:sz w:val="22"/>
          <w:szCs w:val="22"/>
        </w:rPr>
      </w:pPr>
    </w:p>
    <w:p w14:paraId="6C28D368" w14:textId="34B6BA89" w:rsidR="00B0698D" w:rsidRPr="00131316" w:rsidRDefault="00B0698D" w:rsidP="00B0698D">
      <w:pPr>
        <w:pStyle w:val="BodyText"/>
        <w:rPr>
          <w:rFonts w:ascii="Montserrat" w:hAnsi="Montserrat"/>
          <w:sz w:val="22"/>
          <w:szCs w:val="22"/>
        </w:rPr>
      </w:pPr>
      <w:r w:rsidRPr="00131316">
        <w:rPr>
          <w:rFonts w:ascii="Montserrat" w:hAnsi="Montserrat"/>
          <w:sz w:val="22"/>
          <w:szCs w:val="22"/>
        </w:rPr>
        <w:t xml:space="preserve">The USN </w:t>
      </w:r>
      <w:proofErr w:type="gramStart"/>
      <w:r w:rsidRPr="00131316">
        <w:rPr>
          <w:rFonts w:ascii="Montserrat" w:hAnsi="Montserrat"/>
          <w:sz w:val="22"/>
          <w:szCs w:val="22"/>
        </w:rPr>
        <w:t>at all times</w:t>
      </w:r>
      <w:proofErr w:type="gramEnd"/>
      <w:r w:rsidRPr="00131316">
        <w:rPr>
          <w:rFonts w:ascii="Montserrat" w:hAnsi="Montserrat"/>
          <w:sz w:val="22"/>
          <w:szCs w:val="22"/>
        </w:rPr>
        <w:t xml:space="preserve"> retains responsibility for their own actions and remains accountable to the Registered Nurse. The tasks a USN will undertake </w:t>
      </w:r>
      <w:r w:rsidR="00BA1772" w:rsidRPr="00131316">
        <w:rPr>
          <w:rFonts w:ascii="Montserrat" w:hAnsi="Montserrat"/>
          <w:sz w:val="22"/>
          <w:szCs w:val="22"/>
        </w:rPr>
        <w:t>include</w:t>
      </w:r>
      <w:r w:rsidRPr="00131316">
        <w:rPr>
          <w:rFonts w:ascii="Montserrat" w:hAnsi="Montserrat"/>
          <w:sz w:val="22"/>
          <w:szCs w:val="22"/>
        </w:rPr>
        <w:t xml:space="preserve"> </w:t>
      </w:r>
      <w:r w:rsidR="00131316" w:rsidRPr="00131316">
        <w:rPr>
          <w:rFonts w:ascii="Montserrat" w:hAnsi="Montserrat"/>
          <w:sz w:val="22"/>
          <w:szCs w:val="22"/>
        </w:rPr>
        <w:t xml:space="preserve">general unit environmental maintenance duties, </w:t>
      </w:r>
      <w:r w:rsidRPr="00131316">
        <w:rPr>
          <w:rFonts w:ascii="Montserrat" w:hAnsi="Montserrat"/>
          <w:sz w:val="22"/>
          <w:szCs w:val="22"/>
        </w:rPr>
        <w:t xml:space="preserve">assisting </w:t>
      </w:r>
      <w:r w:rsidR="00131316" w:rsidRPr="00131316">
        <w:rPr>
          <w:rFonts w:ascii="Montserrat" w:hAnsi="Montserrat"/>
          <w:sz w:val="22"/>
          <w:szCs w:val="22"/>
        </w:rPr>
        <w:t>patients</w:t>
      </w:r>
      <w:r w:rsidRPr="00131316">
        <w:rPr>
          <w:rFonts w:ascii="Montserrat" w:hAnsi="Montserrat"/>
          <w:sz w:val="22"/>
          <w:szCs w:val="22"/>
        </w:rPr>
        <w:t xml:space="preserve"> with hygiene, </w:t>
      </w:r>
      <w:proofErr w:type="gramStart"/>
      <w:r w:rsidR="00131316" w:rsidRPr="00131316">
        <w:rPr>
          <w:rFonts w:ascii="Montserrat" w:hAnsi="Montserrat"/>
          <w:sz w:val="22"/>
          <w:szCs w:val="22"/>
        </w:rPr>
        <w:t>toileting</w:t>
      </w:r>
      <w:proofErr w:type="gramEnd"/>
      <w:r w:rsidRPr="00131316">
        <w:rPr>
          <w:rFonts w:ascii="Montserrat" w:hAnsi="Montserrat"/>
          <w:sz w:val="22"/>
          <w:szCs w:val="22"/>
        </w:rPr>
        <w:t xml:space="preserve"> </w:t>
      </w:r>
      <w:r w:rsidR="00131316" w:rsidRPr="00131316">
        <w:rPr>
          <w:rFonts w:ascii="Montserrat" w:hAnsi="Montserrat"/>
          <w:sz w:val="22"/>
          <w:szCs w:val="22"/>
        </w:rPr>
        <w:t xml:space="preserve">and nutritional needs, </w:t>
      </w:r>
      <w:r w:rsidRPr="00131316">
        <w:rPr>
          <w:rFonts w:ascii="Montserrat" w:hAnsi="Montserrat"/>
          <w:sz w:val="22"/>
          <w:szCs w:val="22"/>
        </w:rPr>
        <w:t>handling and positioning of patients, gathering of equipment</w:t>
      </w:r>
      <w:r w:rsidR="003340EB">
        <w:rPr>
          <w:rFonts w:ascii="Montserrat" w:hAnsi="Montserrat"/>
          <w:sz w:val="22"/>
          <w:szCs w:val="22"/>
        </w:rPr>
        <w:t xml:space="preserve"> and </w:t>
      </w:r>
      <w:r w:rsidRPr="00131316">
        <w:rPr>
          <w:rFonts w:ascii="Montserrat" w:hAnsi="Montserrat"/>
          <w:sz w:val="22"/>
          <w:szCs w:val="22"/>
        </w:rPr>
        <w:t>simple wound dressing</w:t>
      </w:r>
      <w:r w:rsidR="002D153D">
        <w:rPr>
          <w:rFonts w:ascii="Montserrat" w:hAnsi="Montserrat"/>
          <w:sz w:val="22"/>
          <w:szCs w:val="22"/>
        </w:rPr>
        <w:t>s</w:t>
      </w:r>
      <w:r w:rsidRPr="00131316">
        <w:rPr>
          <w:rFonts w:ascii="Montserrat" w:hAnsi="Montserrat"/>
          <w:sz w:val="22"/>
          <w:szCs w:val="22"/>
        </w:rPr>
        <w:t xml:space="preserve">. The </w:t>
      </w:r>
      <w:r w:rsidR="00131316" w:rsidRPr="00131316">
        <w:rPr>
          <w:rFonts w:ascii="Montserrat" w:hAnsi="Montserrat"/>
          <w:sz w:val="22"/>
          <w:szCs w:val="22"/>
        </w:rPr>
        <w:t xml:space="preserve">USN </w:t>
      </w:r>
      <w:r w:rsidRPr="00131316">
        <w:rPr>
          <w:rFonts w:ascii="Montserrat" w:hAnsi="Montserrat"/>
          <w:sz w:val="22"/>
          <w:szCs w:val="22"/>
        </w:rPr>
        <w:t xml:space="preserve">will </w:t>
      </w:r>
      <w:r w:rsidR="00131316" w:rsidRPr="00131316">
        <w:rPr>
          <w:rFonts w:ascii="Montserrat" w:hAnsi="Montserrat"/>
          <w:sz w:val="22"/>
          <w:szCs w:val="22"/>
        </w:rPr>
        <w:t xml:space="preserve">report and </w:t>
      </w:r>
      <w:r w:rsidRPr="00131316">
        <w:rPr>
          <w:rFonts w:ascii="Montserrat" w:hAnsi="Montserrat"/>
          <w:sz w:val="22"/>
          <w:szCs w:val="22"/>
        </w:rPr>
        <w:t xml:space="preserve">document all </w:t>
      </w:r>
      <w:r w:rsidRPr="00131316">
        <w:rPr>
          <w:rFonts w:ascii="Montserrat" w:hAnsi="Montserrat"/>
          <w:sz w:val="22"/>
          <w:szCs w:val="22"/>
        </w:rPr>
        <w:lastRenderedPageBreak/>
        <w:t>patient responses to direct care given, including</w:t>
      </w:r>
      <w:r w:rsidR="002D153D">
        <w:rPr>
          <w:rFonts w:ascii="Montserrat" w:hAnsi="Montserrat"/>
          <w:sz w:val="22"/>
          <w:szCs w:val="22"/>
        </w:rPr>
        <w:t xml:space="preserve"> recording care activities within the</w:t>
      </w:r>
      <w:r w:rsidRPr="00131316">
        <w:rPr>
          <w:rFonts w:ascii="Montserrat" w:hAnsi="Montserrat"/>
          <w:sz w:val="22"/>
          <w:szCs w:val="22"/>
        </w:rPr>
        <w:t xml:space="preserve"> </w:t>
      </w:r>
      <w:r w:rsidR="002D153D">
        <w:rPr>
          <w:rFonts w:ascii="Montserrat" w:hAnsi="Montserrat"/>
          <w:sz w:val="22"/>
          <w:szCs w:val="22"/>
        </w:rPr>
        <w:t>Digital Health Record (DHR)</w:t>
      </w:r>
      <w:r w:rsidRPr="00131316">
        <w:rPr>
          <w:rFonts w:ascii="Montserrat" w:hAnsi="Montserrat"/>
          <w:sz w:val="22"/>
          <w:szCs w:val="22"/>
        </w:rPr>
        <w:t xml:space="preserve"> in accordance with the plan of care and organisational protocols.</w:t>
      </w:r>
    </w:p>
    <w:p w14:paraId="24607896" w14:textId="77777777" w:rsidR="00B0698D" w:rsidRPr="00DF2543" w:rsidRDefault="00B0698D" w:rsidP="00E37B98">
      <w:pPr>
        <w:pStyle w:val="BodyText2"/>
        <w:spacing w:after="0" w:line="240" w:lineRule="auto"/>
        <w:rPr>
          <w:rFonts w:ascii="Montserrat" w:hAnsi="Montserrat"/>
          <w:w w:val="95"/>
          <w:sz w:val="22"/>
          <w:szCs w:val="22"/>
        </w:rPr>
      </w:pPr>
    </w:p>
    <w:bookmarkEnd w:id="0"/>
    <w:bookmarkEnd w:id="1"/>
    <w:p w14:paraId="0BB286C4" w14:textId="7E4C08B5" w:rsidR="00436E0A" w:rsidRPr="004D0A8A" w:rsidRDefault="00436E0A" w:rsidP="00436E0A">
      <w:pPr>
        <w:pStyle w:val="Heading1"/>
        <w:spacing w:before="240"/>
        <w:rPr>
          <w:rFonts w:ascii="Montserrat" w:hAnsi="Montserrat"/>
          <w:sz w:val="28"/>
          <w:szCs w:val="28"/>
        </w:rPr>
      </w:pPr>
      <w:r w:rsidRPr="004D0A8A">
        <w:rPr>
          <w:rFonts w:ascii="Montserrat" w:hAnsi="Montserrat"/>
          <w:sz w:val="28"/>
          <w:szCs w:val="28"/>
        </w:rPr>
        <w:t>DUTIES</w:t>
      </w:r>
    </w:p>
    <w:p w14:paraId="1A52B608" w14:textId="7B0C816A" w:rsidR="00B832C7" w:rsidRPr="0081372E" w:rsidRDefault="00B30B23" w:rsidP="004F5138">
      <w:pPr>
        <w:rPr>
          <w:rFonts w:ascii="Montserrat" w:hAnsi="Montserrat"/>
          <w:sz w:val="22"/>
          <w:szCs w:val="22"/>
        </w:rPr>
      </w:pPr>
      <w:r w:rsidRPr="0081372E">
        <w:rPr>
          <w:rFonts w:ascii="Montserrat" w:hAnsi="Montserrat"/>
          <w:sz w:val="22"/>
          <w:szCs w:val="22"/>
        </w:rPr>
        <w:t xml:space="preserve">Under </w:t>
      </w:r>
      <w:r w:rsidR="006F497D" w:rsidRPr="00DF2543">
        <w:rPr>
          <w:rFonts w:ascii="Montserrat" w:hAnsi="Montserrat"/>
          <w:sz w:val="22"/>
          <w:szCs w:val="22"/>
        </w:rPr>
        <w:t xml:space="preserve">delegation and supervision of </w:t>
      </w:r>
      <w:r w:rsidR="004F7B38" w:rsidRPr="00DF2543">
        <w:rPr>
          <w:rFonts w:ascii="Montserrat" w:hAnsi="Montserrat"/>
          <w:sz w:val="22"/>
          <w:szCs w:val="22"/>
        </w:rPr>
        <w:t xml:space="preserve">qualified and experienced </w:t>
      </w:r>
      <w:r w:rsidR="0071157E">
        <w:rPr>
          <w:rFonts w:ascii="Montserrat" w:hAnsi="Montserrat"/>
          <w:sz w:val="22"/>
          <w:szCs w:val="22"/>
        </w:rPr>
        <w:t>R</w:t>
      </w:r>
      <w:r w:rsidR="004F7B38" w:rsidRPr="00DF2543">
        <w:rPr>
          <w:rFonts w:ascii="Montserrat" w:hAnsi="Montserrat"/>
          <w:sz w:val="22"/>
          <w:szCs w:val="22"/>
        </w:rPr>
        <w:t xml:space="preserve">egistered </w:t>
      </w:r>
      <w:r w:rsidR="0071157E">
        <w:rPr>
          <w:rFonts w:ascii="Montserrat" w:hAnsi="Montserrat"/>
          <w:sz w:val="22"/>
          <w:szCs w:val="22"/>
        </w:rPr>
        <w:t>N</w:t>
      </w:r>
      <w:r w:rsidR="004F7B38" w:rsidRPr="00DF2543">
        <w:rPr>
          <w:rFonts w:ascii="Montserrat" w:hAnsi="Montserrat"/>
          <w:sz w:val="22"/>
          <w:szCs w:val="22"/>
        </w:rPr>
        <w:t>urses</w:t>
      </w:r>
      <w:r w:rsidR="00FE2070" w:rsidRPr="00DF2543">
        <w:rPr>
          <w:rFonts w:ascii="Montserrat" w:hAnsi="Montserrat"/>
          <w:sz w:val="22"/>
          <w:szCs w:val="22"/>
        </w:rPr>
        <w:t xml:space="preserve"> </w:t>
      </w:r>
      <w:r w:rsidRPr="0081372E">
        <w:rPr>
          <w:rFonts w:ascii="Montserrat" w:hAnsi="Montserrat"/>
          <w:sz w:val="22"/>
          <w:szCs w:val="22"/>
        </w:rPr>
        <w:t xml:space="preserve">you will perform </w:t>
      </w:r>
      <w:r w:rsidR="0072355D" w:rsidRPr="00DF2543">
        <w:rPr>
          <w:rFonts w:ascii="Montserrat" w:hAnsi="Montserrat"/>
          <w:sz w:val="22"/>
          <w:szCs w:val="22"/>
        </w:rPr>
        <w:t>direct patient care and other activities to support the nursing team</w:t>
      </w:r>
      <w:r w:rsidRPr="0081372E">
        <w:rPr>
          <w:rFonts w:ascii="Montserrat" w:hAnsi="Montserrat"/>
          <w:sz w:val="22"/>
          <w:szCs w:val="22"/>
        </w:rPr>
        <w:t>. You will:</w:t>
      </w:r>
      <w:r w:rsidR="0072355D" w:rsidRPr="00DF2543">
        <w:rPr>
          <w:rFonts w:ascii="Montserrat" w:hAnsi="Montserrat"/>
          <w:sz w:val="22"/>
          <w:szCs w:val="22"/>
        </w:rPr>
        <w:tab/>
      </w:r>
    </w:p>
    <w:p w14:paraId="1C7447BC" w14:textId="6E288BE6" w:rsidR="003340EB" w:rsidRPr="00240780" w:rsidRDefault="00605C33" w:rsidP="00240780">
      <w:pPr>
        <w:pStyle w:val="ListParagraph"/>
        <w:numPr>
          <w:ilvl w:val="0"/>
          <w:numId w:val="13"/>
        </w:numPr>
        <w:suppressAutoHyphens w:val="0"/>
        <w:spacing w:after="0"/>
        <w:rPr>
          <w:rFonts w:ascii="Montserrat" w:eastAsia="msmincho" w:hAnsi="Montserrat"/>
          <w:sz w:val="22"/>
          <w:szCs w:val="22"/>
        </w:rPr>
      </w:pPr>
      <w:r w:rsidRPr="00240780">
        <w:rPr>
          <w:rFonts w:ascii="Montserrat" w:eastAsia="msmincho" w:hAnsi="Montserrat"/>
          <w:sz w:val="22"/>
          <w:szCs w:val="22"/>
        </w:rPr>
        <w:t>Work</w:t>
      </w:r>
      <w:r w:rsidR="004A080F" w:rsidRPr="00240780">
        <w:rPr>
          <w:rFonts w:ascii="Montserrat" w:eastAsia="msmincho" w:hAnsi="Montserrat"/>
          <w:sz w:val="22"/>
          <w:szCs w:val="22"/>
        </w:rPr>
        <w:t xml:space="preserve"> with </w:t>
      </w:r>
      <w:r w:rsidRPr="00240780">
        <w:rPr>
          <w:rFonts w:ascii="Montserrat" w:eastAsia="msmincho" w:hAnsi="Montserrat"/>
          <w:sz w:val="22"/>
          <w:szCs w:val="22"/>
        </w:rPr>
        <w:t>Registered Nurses as a member of the health care team</w:t>
      </w:r>
      <w:r w:rsidR="003340EB" w:rsidRPr="00240780">
        <w:rPr>
          <w:rFonts w:ascii="Montserrat" w:eastAsia="msmincho" w:hAnsi="Montserrat"/>
          <w:sz w:val="22"/>
          <w:szCs w:val="22"/>
        </w:rPr>
        <w:t xml:space="preserve"> to </w:t>
      </w:r>
      <w:r w:rsidR="004A080F" w:rsidRPr="00240780">
        <w:rPr>
          <w:rFonts w:ascii="Montserrat" w:eastAsia="msmincho" w:hAnsi="Montserrat"/>
          <w:sz w:val="22"/>
          <w:szCs w:val="22"/>
        </w:rPr>
        <w:t xml:space="preserve">provide delegated care to </w:t>
      </w:r>
      <w:r w:rsidR="003340EB" w:rsidRPr="00240780">
        <w:rPr>
          <w:rFonts w:ascii="Montserrat" w:eastAsia="msmincho" w:hAnsi="Montserrat"/>
          <w:sz w:val="22"/>
          <w:szCs w:val="22"/>
        </w:rPr>
        <w:t>healthcare consumers</w:t>
      </w:r>
      <w:r w:rsidR="004A080F" w:rsidRPr="00240780">
        <w:rPr>
          <w:rFonts w:ascii="Montserrat" w:eastAsia="msmincho" w:hAnsi="Montserrat"/>
          <w:sz w:val="22"/>
          <w:szCs w:val="22"/>
        </w:rPr>
        <w:t>,</w:t>
      </w:r>
      <w:r w:rsidR="003340EB" w:rsidRPr="00240780">
        <w:rPr>
          <w:rFonts w:ascii="Montserrat" w:eastAsia="msmincho" w:hAnsi="Montserrat"/>
          <w:sz w:val="22"/>
          <w:szCs w:val="22"/>
        </w:rPr>
        <w:t xml:space="preserve"> supporting their specific needs according the USN Core Dut</w:t>
      </w:r>
      <w:r w:rsidR="004A080F" w:rsidRPr="00240780">
        <w:rPr>
          <w:rFonts w:ascii="Montserrat" w:eastAsia="msmincho" w:hAnsi="Montserrat"/>
          <w:sz w:val="22"/>
          <w:szCs w:val="22"/>
        </w:rPr>
        <w:t>ies and Exclusion</w:t>
      </w:r>
      <w:r w:rsidR="003340EB" w:rsidRPr="00240780">
        <w:rPr>
          <w:rFonts w:ascii="Montserrat" w:eastAsia="msmincho" w:hAnsi="Montserrat"/>
          <w:sz w:val="22"/>
          <w:szCs w:val="22"/>
        </w:rPr>
        <w:t xml:space="preserve"> List.</w:t>
      </w:r>
    </w:p>
    <w:p w14:paraId="369A1426" w14:textId="77777777" w:rsidR="003340EB" w:rsidRPr="00BC5A38" w:rsidRDefault="003340EB" w:rsidP="00240780">
      <w:pPr>
        <w:pStyle w:val="ListParagraph"/>
        <w:spacing w:after="0"/>
        <w:ind w:left="437"/>
        <w:rPr>
          <w:rFonts w:ascii="Montserrat" w:eastAsia="msmincho" w:hAnsi="Montserrat"/>
          <w:sz w:val="22"/>
          <w:szCs w:val="22"/>
        </w:rPr>
      </w:pPr>
    </w:p>
    <w:p w14:paraId="37B500FB" w14:textId="1B25C4FB" w:rsidR="00240780" w:rsidRDefault="004A080F" w:rsidP="00240780">
      <w:pPr>
        <w:pStyle w:val="ListParagraph"/>
        <w:numPr>
          <w:ilvl w:val="0"/>
          <w:numId w:val="13"/>
        </w:numPr>
        <w:suppressAutoHyphens w:val="0"/>
        <w:spacing w:after="0"/>
        <w:rPr>
          <w:rFonts w:ascii="Montserrat" w:eastAsia="msmincho" w:hAnsi="Montserrat"/>
          <w:sz w:val="22"/>
          <w:szCs w:val="22"/>
        </w:rPr>
      </w:pPr>
      <w:r w:rsidRPr="00240780">
        <w:rPr>
          <w:rFonts w:ascii="Montserrat" w:eastAsia="msmincho" w:hAnsi="Montserrat"/>
          <w:sz w:val="22"/>
          <w:szCs w:val="22"/>
        </w:rPr>
        <w:t>Collaborate and c</w:t>
      </w:r>
      <w:r w:rsidR="003340EB" w:rsidRPr="00240780">
        <w:rPr>
          <w:rFonts w:ascii="Montserrat" w:eastAsia="msmincho" w:hAnsi="Montserrat"/>
          <w:sz w:val="22"/>
          <w:szCs w:val="22"/>
        </w:rPr>
        <w:t xml:space="preserve">ommunicate </w:t>
      </w:r>
      <w:r w:rsidR="00240780">
        <w:rPr>
          <w:rFonts w:ascii="Montserrat" w:eastAsia="msmincho" w:hAnsi="Montserrat"/>
          <w:sz w:val="22"/>
          <w:szCs w:val="22"/>
        </w:rPr>
        <w:t xml:space="preserve">with </w:t>
      </w:r>
      <w:r w:rsidRPr="00240780">
        <w:rPr>
          <w:rFonts w:ascii="Montserrat" w:eastAsia="msmincho" w:hAnsi="Montserrat"/>
          <w:sz w:val="22"/>
          <w:szCs w:val="22"/>
        </w:rPr>
        <w:t>RNs and other multidisciplinary team members to achieve desired health outcomes</w:t>
      </w:r>
      <w:r w:rsidR="00240780">
        <w:rPr>
          <w:rFonts w:ascii="Montserrat" w:eastAsia="msmincho" w:hAnsi="Montserrat"/>
          <w:sz w:val="22"/>
          <w:szCs w:val="22"/>
        </w:rPr>
        <w:t xml:space="preserve"> for healthcare consumers</w:t>
      </w:r>
      <w:r w:rsidRPr="00240780">
        <w:rPr>
          <w:rFonts w:ascii="Montserrat" w:eastAsia="msmincho" w:hAnsi="Montserrat"/>
          <w:sz w:val="22"/>
          <w:szCs w:val="22"/>
        </w:rPr>
        <w:t>.</w:t>
      </w:r>
    </w:p>
    <w:p w14:paraId="35F37094" w14:textId="77777777" w:rsidR="00240780" w:rsidRPr="00240780" w:rsidRDefault="00240780" w:rsidP="00240780">
      <w:pPr>
        <w:pStyle w:val="ListParagraph"/>
        <w:rPr>
          <w:rFonts w:ascii="Montserrat" w:eastAsia="msmincho" w:hAnsi="Montserrat"/>
          <w:sz w:val="22"/>
          <w:szCs w:val="22"/>
        </w:rPr>
      </w:pPr>
    </w:p>
    <w:p w14:paraId="5B601054" w14:textId="52202EEC" w:rsidR="003340EB" w:rsidRPr="00240780" w:rsidRDefault="003340EB" w:rsidP="00240780">
      <w:pPr>
        <w:pStyle w:val="ListParagraph"/>
        <w:numPr>
          <w:ilvl w:val="0"/>
          <w:numId w:val="13"/>
        </w:numPr>
        <w:suppressAutoHyphens w:val="0"/>
        <w:spacing w:after="0"/>
        <w:rPr>
          <w:rFonts w:ascii="Montserrat" w:eastAsia="msmincho" w:hAnsi="Montserrat"/>
          <w:sz w:val="22"/>
          <w:szCs w:val="22"/>
        </w:rPr>
      </w:pPr>
      <w:bookmarkStart w:id="2" w:name="_Hlk137209509"/>
      <w:r w:rsidRPr="00240780">
        <w:rPr>
          <w:rFonts w:ascii="Montserrat" w:eastAsia="msmincho" w:hAnsi="Montserrat"/>
          <w:sz w:val="22"/>
          <w:szCs w:val="22"/>
        </w:rPr>
        <w:t>Contribute to and promote recovery through physical, psychological, social, cultural, and spiritual care of health consumers.</w:t>
      </w:r>
    </w:p>
    <w:bookmarkEnd w:id="2"/>
    <w:p w14:paraId="0F5F46E0" w14:textId="77777777" w:rsidR="003340EB" w:rsidRPr="004F2537" w:rsidRDefault="003340EB" w:rsidP="00240780">
      <w:pPr>
        <w:pStyle w:val="ListParagraph"/>
        <w:spacing w:after="0"/>
        <w:ind w:left="360"/>
        <w:rPr>
          <w:rFonts w:ascii="Montserrat" w:eastAsia="msmincho" w:hAnsi="Montserrat"/>
          <w:sz w:val="22"/>
          <w:szCs w:val="22"/>
        </w:rPr>
      </w:pPr>
    </w:p>
    <w:p w14:paraId="552EC97A" w14:textId="77777777" w:rsidR="003340EB" w:rsidRPr="00240780" w:rsidRDefault="003340EB" w:rsidP="00240780">
      <w:pPr>
        <w:pStyle w:val="ListParagraph"/>
        <w:numPr>
          <w:ilvl w:val="0"/>
          <w:numId w:val="13"/>
        </w:numPr>
        <w:suppressAutoHyphens w:val="0"/>
        <w:spacing w:after="0"/>
        <w:rPr>
          <w:rFonts w:ascii="Montserrat" w:hAnsi="Montserrat"/>
          <w:sz w:val="22"/>
          <w:szCs w:val="22"/>
        </w:rPr>
      </w:pPr>
      <w:bookmarkStart w:id="3" w:name="_Hlk137209378"/>
      <w:r w:rsidRPr="00240780">
        <w:rPr>
          <w:rFonts w:ascii="Montserrat" w:eastAsia="msmincho" w:hAnsi="Montserrat"/>
          <w:sz w:val="22"/>
          <w:szCs w:val="22"/>
        </w:rPr>
        <w:t xml:space="preserve">Contribute to an environment that is respectful of personal choice, dignity, </w:t>
      </w:r>
      <w:proofErr w:type="gramStart"/>
      <w:r w:rsidRPr="00240780">
        <w:rPr>
          <w:rFonts w:ascii="Montserrat" w:eastAsia="msmincho" w:hAnsi="Montserrat"/>
          <w:sz w:val="22"/>
          <w:szCs w:val="22"/>
        </w:rPr>
        <w:t>integrity</w:t>
      </w:r>
      <w:proofErr w:type="gramEnd"/>
      <w:r w:rsidRPr="00240780">
        <w:rPr>
          <w:rFonts w:ascii="Montserrat" w:eastAsia="msmincho" w:hAnsi="Montserrat"/>
          <w:sz w:val="22"/>
          <w:szCs w:val="22"/>
        </w:rPr>
        <w:t xml:space="preserve"> and confidentiality for health consumers.</w:t>
      </w:r>
    </w:p>
    <w:bookmarkEnd w:id="3"/>
    <w:p w14:paraId="7EF43FCF" w14:textId="77777777" w:rsidR="003340EB" w:rsidRPr="004F2537" w:rsidRDefault="003340EB" w:rsidP="00240780">
      <w:pPr>
        <w:pStyle w:val="ListParagraph"/>
        <w:spacing w:after="0"/>
        <w:ind w:left="360"/>
        <w:rPr>
          <w:rFonts w:ascii="Montserrat" w:hAnsi="Montserrat"/>
          <w:sz w:val="22"/>
          <w:szCs w:val="22"/>
        </w:rPr>
      </w:pPr>
    </w:p>
    <w:p w14:paraId="7B40D704" w14:textId="66768D39" w:rsidR="003340EB" w:rsidRPr="00240780" w:rsidRDefault="00240780" w:rsidP="00240780">
      <w:pPr>
        <w:pStyle w:val="ListParagraph"/>
        <w:numPr>
          <w:ilvl w:val="0"/>
          <w:numId w:val="13"/>
        </w:numPr>
        <w:suppressAutoHyphens w:val="0"/>
        <w:spacing w:after="0"/>
        <w:rPr>
          <w:rFonts w:ascii="Montserrat" w:hAnsi="Montserrat"/>
          <w:sz w:val="22"/>
          <w:szCs w:val="22"/>
        </w:rPr>
      </w:pPr>
      <w:r w:rsidRPr="006A3CCB">
        <w:rPr>
          <w:rFonts w:ascii="Montserrat" w:eastAsia="Calibri" w:hAnsi="Montserrat"/>
          <w:sz w:val="22"/>
          <w:szCs w:val="22"/>
        </w:rPr>
        <w:t>Undertaking other duties as directed, within the US</w:t>
      </w:r>
      <w:r w:rsidR="00386B65">
        <w:rPr>
          <w:rFonts w:ascii="Montserrat" w:eastAsia="Calibri" w:hAnsi="Montserrat"/>
          <w:sz w:val="22"/>
          <w:szCs w:val="22"/>
        </w:rPr>
        <w:t>N</w:t>
      </w:r>
      <w:r w:rsidRPr="006A3CCB">
        <w:rPr>
          <w:rFonts w:ascii="Montserrat" w:eastAsia="Calibri" w:hAnsi="Montserrat"/>
          <w:sz w:val="22"/>
          <w:szCs w:val="22"/>
        </w:rPr>
        <w:t xml:space="preserve"> </w:t>
      </w:r>
      <w:r>
        <w:rPr>
          <w:rFonts w:ascii="Montserrat" w:eastAsia="Calibri" w:hAnsi="Montserrat"/>
          <w:sz w:val="22"/>
          <w:szCs w:val="22"/>
        </w:rPr>
        <w:t>Core D</w:t>
      </w:r>
      <w:r w:rsidRPr="006A3CCB">
        <w:rPr>
          <w:rFonts w:ascii="Montserrat" w:eastAsia="Calibri" w:hAnsi="Montserrat"/>
          <w:sz w:val="22"/>
          <w:szCs w:val="22"/>
        </w:rPr>
        <w:t>ut</w:t>
      </w:r>
      <w:r>
        <w:rPr>
          <w:rFonts w:ascii="Montserrat" w:eastAsia="Calibri" w:hAnsi="Montserrat"/>
          <w:sz w:val="22"/>
          <w:szCs w:val="22"/>
        </w:rPr>
        <w:t>ies and Exclusion</w:t>
      </w:r>
      <w:r w:rsidRPr="006A3CCB">
        <w:rPr>
          <w:rFonts w:ascii="Montserrat" w:eastAsia="Calibri" w:hAnsi="Montserrat"/>
          <w:sz w:val="22"/>
          <w:szCs w:val="22"/>
        </w:rPr>
        <w:t xml:space="preserve"> </w:t>
      </w:r>
      <w:r>
        <w:rPr>
          <w:rFonts w:ascii="Montserrat" w:eastAsia="Calibri" w:hAnsi="Montserrat"/>
          <w:sz w:val="22"/>
          <w:szCs w:val="22"/>
        </w:rPr>
        <w:t>L</w:t>
      </w:r>
      <w:r w:rsidRPr="006A3CCB">
        <w:rPr>
          <w:rFonts w:ascii="Montserrat" w:eastAsia="Calibri" w:hAnsi="Montserrat"/>
          <w:sz w:val="22"/>
          <w:szCs w:val="22"/>
        </w:rPr>
        <w:t xml:space="preserve">ist </w:t>
      </w:r>
      <w:r w:rsidRPr="006A3CCB">
        <w:rPr>
          <w:rFonts w:ascii="Montserrat" w:hAnsi="Montserrat"/>
          <w:sz w:val="22"/>
          <w:szCs w:val="22"/>
        </w:rPr>
        <w:t xml:space="preserve">ensuring the delivery of high-quality </w:t>
      </w:r>
      <w:r w:rsidR="00386B65">
        <w:rPr>
          <w:rFonts w:ascii="Montserrat" w:hAnsi="Montserrat"/>
          <w:sz w:val="22"/>
          <w:szCs w:val="22"/>
        </w:rPr>
        <w:t>person</w:t>
      </w:r>
      <w:r w:rsidR="00386B65" w:rsidRPr="006A3CCB">
        <w:rPr>
          <w:rFonts w:ascii="Montserrat" w:hAnsi="Montserrat"/>
          <w:sz w:val="22"/>
          <w:szCs w:val="22"/>
        </w:rPr>
        <w:t>-centred</w:t>
      </w:r>
      <w:r w:rsidRPr="006A3CCB">
        <w:rPr>
          <w:rFonts w:ascii="Montserrat" w:hAnsi="Montserrat"/>
          <w:sz w:val="22"/>
          <w:szCs w:val="22"/>
        </w:rPr>
        <w:t xml:space="preserve"> care</w:t>
      </w:r>
      <w:r w:rsidR="003340EB" w:rsidRPr="00240780">
        <w:rPr>
          <w:rFonts w:ascii="Montserrat" w:hAnsi="Montserrat"/>
          <w:sz w:val="22"/>
          <w:szCs w:val="22"/>
        </w:rPr>
        <w:t>.</w:t>
      </w:r>
    </w:p>
    <w:p w14:paraId="7F9F9D55" w14:textId="2963D49E" w:rsidR="00B0698D" w:rsidRDefault="00B0698D" w:rsidP="00B0698D">
      <w:pPr>
        <w:pStyle w:val="BodyText"/>
      </w:pPr>
      <w:bookmarkStart w:id="4" w:name="_Hlk105068550"/>
    </w:p>
    <w:bookmarkEnd w:id="4"/>
    <w:p w14:paraId="32EE65A7" w14:textId="6C908A44" w:rsidR="002A43D2" w:rsidRPr="004D0A8A" w:rsidRDefault="00436E0A" w:rsidP="00E45888">
      <w:pPr>
        <w:pStyle w:val="Heading1"/>
        <w:rPr>
          <w:rFonts w:ascii="Montserrat" w:hAnsi="Montserrat"/>
          <w:sz w:val="28"/>
          <w:szCs w:val="28"/>
        </w:rPr>
      </w:pPr>
      <w:r w:rsidRPr="004D0A8A">
        <w:rPr>
          <w:rFonts w:ascii="Montserrat" w:hAnsi="Montserrat"/>
          <w:sz w:val="28"/>
          <w:szCs w:val="28"/>
        </w:rPr>
        <w:t>ABOUT YOU</w:t>
      </w:r>
    </w:p>
    <w:p w14:paraId="25291311" w14:textId="5CDE5261" w:rsidR="00CF787D" w:rsidRPr="00E0364F" w:rsidRDefault="00CF787D" w:rsidP="00B70906">
      <w:pPr>
        <w:rPr>
          <w:rFonts w:ascii="Montserrat" w:hAnsi="Montserrat" w:cs="Times New Roman"/>
          <w:sz w:val="22"/>
          <w:szCs w:val="22"/>
        </w:rPr>
      </w:pPr>
      <w:r w:rsidRPr="00E0364F">
        <w:rPr>
          <w:rFonts w:ascii="Montserrat" w:hAnsi="Montserrat"/>
          <w:sz w:val="22"/>
          <w:szCs w:val="22"/>
        </w:rPr>
        <w:t xml:space="preserve">CHS is committed to workforce diversity and to creating an inclusive workplace. As part of this </w:t>
      </w:r>
      <w:r w:rsidR="00431D31" w:rsidRPr="00E0364F">
        <w:rPr>
          <w:rFonts w:ascii="Montserrat" w:hAnsi="Montserrat"/>
          <w:sz w:val="22"/>
          <w:szCs w:val="22"/>
        </w:rPr>
        <w:t>commitment,</w:t>
      </w:r>
      <w:r w:rsidRPr="00E0364F">
        <w:rPr>
          <w:rFonts w:ascii="Montserrat" w:hAnsi="Montserrat"/>
          <w:sz w:val="22"/>
          <w:szCs w:val="22"/>
        </w:rPr>
        <w:t xml:space="preserve"> we welcome applications from all diversity groups. Aboriginal and Torres Strait Islander peoples, people with disability and people who identify as Lesbian, Gay, Bisexual, Transgender, Intersex, or Questioning (LGBTIQ) are particularly encouraged to apply.</w:t>
      </w:r>
    </w:p>
    <w:p w14:paraId="3AF22FDE" w14:textId="076AA5E0" w:rsidR="00990376" w:rsidRPr="00990376" w:rsidRDefault="00990376" w:rsidP="00436E0A">
      <w:pPr>
        <w:pStyle w:val="BodyText"/>
        <w:spacing w:before="240"/>
        <w:rPr>
          <w:rFonts w:ascii="Montserrat" w:hAnsi="Montserrat"/>
          <w:b/>
          <w:bCs/>
        </w:rPr>
      </w:pPr>
      <w:r w:rsidRPr="00990376">
        <w:rPr>
          <w:rFonts w:ascii="Montserrat" w:hAnsi="Montserrat"/>
          <w:b/>
          <w:bCs/>
        </w:rPr>
        <w:t>Behavioural Capabilities</w:t>
      </w:r>
      <w:r>
        <w:rPr>
          <w:rFonts w:ascii="Montserrat" w:hAnsi="Montserrat"/>
          <w:b/>
          <w:bCs/>
        </w:rPr>
        <w:t>:</w:t>
      </w:r>
      <w:r w:rsidRPr="00990376">
        <w:rPr>
          <w:rFonts w:ascii="Montserrat" w:hAnsi="Montserrat"/>
          <w:b/>
          <w:bCs/>
        </w:rPr>
        <w:t xml:space="preserve"> </w:t>
      </w:r>
    </w:p>
    <w:p w14:paraId="046620CA" w14:textId="21DF740E" w:rsidR="00640ED2" w:rsidRDefault="00640ED2" w:rsidP="00640ED2">
      <w:pPr>
        <w:pStyle w:val="ListParagraph"/>
        <w:numPr>
          <w:ilvl w:val="0"/>
          <w:numId w:val="6"/>
        </w:numPr>
        <w:suppressAutoHyphens w:val="0"/>
        <w:spacing w:after="0"/>
        <w:rPr>
          <w:rFonts w:ascii="Montserrat" w:hAnsi="Montserrat"/>
          <w:color w:val="000000"/>
          <w:sz w:val="22"/>
          <w:szCs w:val="22"/>
        </w:rPr>
      </w:pPr>
      <w:bookmarkStart w:id="5" w:name="_Hlk30499774"/>
      <w:bookmarkStart w:id="6" w:name="_Hlk30504134"/>
      <w:r>
        <w:rPr>
          <w:rFonts w:ascii="Montserrat" w:hAnsi="Montserrat"/>
          <w:color w:val="000000"/>
          <w:sz w:val="22"/>
          <w:szCs w:val="22"/>
        </w:rPr>
        <w:t xml:space="preserve">Exceptional customer service skills, </w:t>
      </w:r>
      <w:proofErr w:type="gramStart"/>
      <w:r>
        <w:rPr>
          <w:rFonts w:ascii="Montserrat" w:hAnsi="Montserrat"/>
          <w:color w:val="000000"/>
          <w:sz w:val="22"/>
          <w:szCs w:val="22"/>
        </w:rPr>
        <w:t>empathy</w:t>
      </w:r>
      <w:proofErr w:type="gramEnd"/>
      <w:r>
        <w:rPr>
          <w:rFonts w:ascii="Montserrat" w:hAnsi="Montserrat"/>
          <w:color w:val="000000"/>
          <w:sz w:val="22"/>
          <w:szCs w:val="22"/>
        </w:rPr>
        <w:t xml:space="preserve"> and ability to develop positive rapport with people from a wide range of diverse cultural backgrounds.</w:t>
      </w:r>
    </w:p>
    <w:p w14:paraId="5D04970F" w14:textId="48BA3264" w:rsidR="00640ED2" w:rsidRPr="004C01C1" w:rsidRDefault="00640ED2" w:rsidP="00640ED2">
      <w:pPr>
        <w:pStyle w:val="ListParagraph"/>
        <w:numPr>
          <w:ilvl w:val="0"/>
          <w:numId w:val="6"/>
        </w:numPr>
        <w:suppressAutoHyphens w:val="0"/>
        <w:spacing w:after="0"/>
        <w:rPr>
          <w:rFonts w:ascii="Montserrat" w:hAnsi="Montserrat"/>
          <w:color w:val="000000"/>
          <w:sz w:val="22"/>
          <w:szCs w:val="22"/>
        </w:rPr>
      </w:pPr>
      <w:r w:rsidRPr="004C01C1">
        <w:rPr>
          <w:rFonts w:ascii="Montserrat" w:hAnsi="Montserrat"/>
          <w:color w:val="000000"/>
          <w:sz w:val="22"/>
          <w:szCs w:val="22"/>
        </w:rPr>
        <w:t xml:space="preserve">Ability to work </w:t>
      </w:r>
      <w:r>
        <w:rPr>
          <w:rFonts w:ascii="Montserrat" w:hAnsi="Montserrat"/>
          <w:color w:val="000000"/>
          <w:sz w:val="22"/>
          <w:szCs w:val="22"/>
        </w:rPr>
        <w:t xml:space="preserve">under direct supervision of Registered Nurses and </w:t>
      </w:r>
      <w:r w:rsidRPr="004C01C1">
        <w:rPr>
          <w:rFonts w:ascii="Montserrat" w:hAnsi="Montserrat"/>
          <w:color w:val="000000"/>
          <w:sz w:val="22"/>
          <w:szCs w:val="22"/>
        </w:rPr>
        <w:t xml:space="preserve">as part of a multidisciplinary </w:t>
      </w:r>
      <w:r>
        <w:rPr>
          <w:rFonts w:ascii="Montserrat" w:hAnsi="Montserrat"/>
          <w:color w:val="000000"/>
          <w:sz w:val="22"/>
          <w:szCs w:val="22"/>
        </w:rPr>
        <w:t xml:space="preserve">healthcare </w:t>
      </w:r>
      <w:r w:rsidRPr="004C01C1">
        <w:rPr>
          <w:rFonts w:ascii="Montserrat" w:hAnsi="Montserrat"/>
          <w:color w:val="000000"/>
          <w:sz w:val="22"/>
          <w:szCs w:val="22"/>
        </w:rPr>
        <w:t>team.</w:t>
      </w:r>
    </w:p>
    <w:p w14:paraId="142404B3" w14:textId="77777777" w:rsidR="00640ED2" w:rsidRPr="004C01C1" w:rsidRDefault="00640ED2" w:rsidP="00640ED2">
      <w:pPr>
        <w:pStyle w:val="ListParagraph"/>
        <w:numPr>
          <w:ilvl w:val="0"/>
          <w:numId w:val="6"/>
        </w:numPr>
        <w:suppressAutoHyphens w:val="0"/>
        <w:spacing w:after="0"/>
        <w:jc w:val="both"/>
        <w:rPr>
          <w:rFonts w:ascii="Montserrat" w:hAnsi="Montserrat"/>
          <w:color w:val="000000"/>
          <w:sz w:val="22"/>
          <w:szCs w:val="22"/>
        </w:rPr>
      </w:pPr>
      <w:r w:rsidRPr="004C01C1">
        <w:rPr>
          <w:rFonts w:ascii="Montserrat" w:hAnsi="Montserrat"/>
          <w:color w:val="000000"/>
          <w:sz w:val="22"/>
          <w:szCs w:val="22"/>
        </w:rPr>
        <w:t xml:space="preserve">Strong organisational skills with a high degree of </w:t>
      </w:r>
      <w:r>
        <w:rPr>
          <w:rFonts w:ascii="Montserrat" w:hAnsi="Montserrat"/>
          <w:color w:val="000000"/>
          <w:sz w:val="22"/>
          <w:szCs w:val="22"/>
        </w:rPr>
        <w:t>personal motivation to complete daily work requirements and follow up activities from previous shifts.</w:t>
      </w:r>
    </w:p>
    <w:p w14:paraId="44D5103B" w14:textId="77777777" w:rsidR="00640ED2" w:rsidRPr="004C01C1" w:rsidRDefault="00640ED2" w:rsidP="00640ED2">
      <w:pPr>
        <w:pStyle w:val="ListParagraph"/>
        <w:numPr>
          <w:ilvl w:val="0"/>
          <w:numId w:val="6"/>
        </w:numPr>
        <w:suppressAutoHyphens w:val="0"/>
        <w:spacing w:after="0"/>
        <w:jc w:val="both"/>
        <w:rPr>
          <w:rFonts w:ascii="Montserrat" w:hAnsi="Montserrat"/>
          <w:color w:val="000000"/>
          <w:sz w:val="22"/>
          <w:szCs w:val="22"/>
        </w:rPr>
      </w:pPr>
      <w:r w:rsidRPr="004C01C1">
        <w:rPr>
          <w:rFonts w:ascii="Montserrat" w:hAnsi="Montserrat"/>
          <w:color w:val="000000"/>
          <w:sz w:val="22"/>
          <w:szCs w:val="22"/>
        </w:rPr>
        <w:t xml:space="preserve">Adaptability and flexibility to </w:t>
      </w:r>
      <w:r>
        <w:rPr>
          <w:rFonts w:ascii="Montserrat" w:hAnsi="Montserrat"/>
          <w:color w:val="000000"/>
          <w:sz w:val="22"/>
          <w:szCs w:val="22"/>
        </w:rPr>
        <w:t>respond to dynamic situations,</w:t>
      </w:r>
      <w:r w:rsidRPr="004C01C1">
        <w:rPr>
          <w:rFonts w:ascii="Montserrat" w:hAnsi="Montserrat"/>
          <w:color w:val="000000"/>
          <w:sz w:val="22"/>
          <w:szCs w:val="22"/>
        </w:rPr>
        <w:t xml:space="preserve"> provid</w:t>
      </w:r>
      <w:r>
        <w:rPr>
          <w:rFonts w:ascii="Montserrat" w:hAnsi="Montserrat"/>
          <w:color w:val="000000"/>
          <w:sz w:val="22"/>
          <w:szCs w:val="22"/>
        </w:rPr>
        <w:t>ing</w:t>
      </w:r>
      <w:r w:rsidRPr="004C01C1">
        <w:rPr>
          <w:rFonts w:ascii="Montserrat" w:hAnsi="Montserrat"/>
          <w:color w:val="000000"/>
          <w:sz w:val="22"/>
          <w:szCs w:val="22"/>
        </w:rPr>
        <w:t xml:space="preserve"> responsive services to meet </w:t>
      </w:r>
      <w:r>
        <w:rPr>
          <w:rFonts w:ascii="Montserrat" w:hAnsi="Montserrat"/>
          <w:color w:val="000000"/>
          <w:sz w:val="22"/>
          <w:szCs w:val="22"/>
        </w:rPr>
        <w:t>the</w:t>
      </w:r>
      <w:r w:rsidRPr="004C01C1">
        <w:rPr>
          <w:rFonts w:ascii="Montserrat" w:hAnsi="Montserrat"/>
          <w:color w:val="000000"/>
          <w:sz w:val="22"/>
          <w:szCs w:val="22"/>
        </w:rPr>
        <w:t xml:space="preserve"> needs</w:t>
      </w:r>
      <w:r>
        <w:rPr>
          <w:rFonts w:ascii="Montserrat" w:hAnsi="Montserrat"/>
          <w:color w:val="000000"/>
          <w:sz w:val="22"/>
          <w:szCs w:val="22"/>
        </w:rPr>
        <w:t xml:space="preserve"> of health consumers, </w:t>
      </w:r>
      <w:proofErr w:type="gramStart"/>
      <w:r>
        <w:rPr>
          <w:rFonts w:ascii="Montserrat" w:hAnsi="Montserrat"/>
          <w:color w:val="000000"/>
          <w:sz w:val="22"/>
          <w:szCs w:val="22"/>
        </w:rPr>
        <w:t>carers</w:t>
      </w:r>
      <w:proofErr w:type="gramEnd"/>
      <w:r>
        <w:rPr>
          <w:rFonts w:ascii="Montserrat" w:hAnsi="Montserrat"/>
          <w:color w:val="000000"/>
          <w:sz w:val="22"/>
          <w:szCs w:val="22"/>
        </w:rPr>
        <w:t xml:space="preserve"> and visitors, within the core duties of the role.</w:t>
      </w:r>
    </w:p>
    <w:bookmarkEnd w:id="5"/>
    <w:bookmarkEnd w:id="6"/>
    <w:p w14:paraId="11F77CE6" w14:textId="21C2BF29" w:rsidR="00436E0A" w:rsidRPr="004D0A8A" w:rsidRDefault="00436E0A" w:rsidP="00436E0A">
      <w:pPr>
        <w:pStyle w:val="BodyText"/>
        <w:spacing w:before="240"/>
        <w:rPr>
          <w:rFonts w:ascii="Montserrat" w:hAnsi="Montserrat" w:cs="Times New Roman"/>
          <w:b/>
        </w:rPr>
      </w:pPr>
      <w:r w:rsidRPr="004D0A8A">
        <w:rPr>
          <w:rFonts w:ascii="Montserrat" w:hAnsi="Montserrat" w:cs="Times New Roman"/>
          <w:b/>
        </w:rPr>
        <w:t>Position Requirements/Qualifications:</w:t>
      </w:r>
    </w:p>
    <w:p w14:paraId="21C77AD7" w14:textId="0A3278F8" w:rsidR="00B30B23" w:rsidRPr="00DF2543" w:rsidRDefault="00386B65" w:rsidP="00B70906">
      <w:pPr>
        <w:rPr>
          <w:rFonts w:ascii="Montserrat" w:hAnsi="Montserrat"/>
          <w:bCs/>
          <w:sz w:val="22"/>
          <w:szCs w:val="22"/>
        </w:rPr>
      </w:pPr>
      <w:r w:rsidRPr="00386B65">
        <w:rPr>
          <w:rFonts w:ascii="Montserrat" w:hAnsi="Montserrat"/>
          <w:bCs/>
          <w:sz w:val="22"/>
          <w:szCs w:val="22"/>
        </w:rPr>
        <w:t>Currently enrolled in second or later year of full-time study who is entered on the student register (for the nursing or midwifery profession) in an approved program under the Health Practitioner National Regulation Law (ACT) Act 2010.</w:t>
      </w:r>
      <w:r w:rsidR="004F5138" w:rsidRPr="00DF2543">
        <w:rPr>
          <w:rFonts w:ascii="Montserrat" w:hAnsi="Montserrat"/>
          <w:bCs/>
          <w:sz w:val="22"/>
          <w:szCs w:val="22"/>
        </w:rPr>
        <w:t xml:space="preserve">  </w:t>
      </w:r>
      <w:r w:rsidR="00B0698D">
        <w:rPr>
          <w:rFonts w:ascii="Montserrat" w:hAnsi="Montserrat"/>
          <w:bCs/>
          <w:sz w:val="22"/>
          <w:szCs w:val="22"/>
        </w:rPr>
        <w:t>A USN must maintain their academic obligations in</w:t>
      </w:r>
      <w:r w:rsidR="00131316">
        <w:rPr>
          <w:rFonts w:ascii="Montserrat" w:hAnsi="Montserrat"/>
          <w:bCs/>
          <w:sz w:val="22"/>
          <w:szCs w:val="22"/>
        </w:rPr>
        <w:t xml:space="preserve"> the</w:t>
      </w:r>
      <w:r w:rsidR="00B0698D">
        <w:rPr>
          <w:rFonts w:ascii="Montserrat" w:hAnsi="Montserrat"/>
          <w:bCs/>
          <w:sz w:val="22"/>
          <w:szCs w:val="22"/>
        </w:rPr>
        <w:t xml:space="preserve"> Bachelor of Nursing and remain an active student throughout their employment.</w:t>
      </w:r>
      <w:r w:rsidR="00B30B23" w:rsidRPr="00DF2543">
        <w:rPr>
          <w:rFonts w:ascii="Montserrat" w:hAnsi="Montserrat"/>
          <w:bCs/>
          <w:sz w:val="22"/>
          <w:szCs w:val="22"/>
        </w:rPr>
        <w:t xml:space="preserve"> </w:t>
      </w:r>
    </w:p>
    <w:p w14:paraId="1AED2CEB" w14:textId="0C69711A" w:rsidR="0022236D" w:rsidRPr="000F1381" w:rsidRDefault="0022236D" w:rsidP="0022236D">
      <w:pPr>
        <w:numPr>
          <w:ilvl w:val="0"/>
          <w:numId w:val="11"/>
        </w:numPr>
        <w:shd w:val="clear" w:color="auto" w:fill="FFFFFF"/>
        <w:suppressAutoHyphens w:val="0"/>
        <w:spacing w:after="0"/>
        <w:rPr>
          <w:rFonts w:ascii="Montserrat" w:hAnsi="Montserrat" w:cs="Times New Roman"/>
          <w:sz w:val="22"/>
          <w:szCs w:val="22"/>
        </w:rPr>
      </w:pPr>
      <w:r w:rsidRPr="000F1381">
        <w:rPr>
          <w:rFonts w:ascii="Montserrat" w:hAnsi="Montserrat" w:cs="Times New Roman"/>
          <w:sz w:val="22"/>
          <w:szCs w:val="22"/>
        </w:rPr>
        <w:lastRenderedPageBreak/>
        <w:t xml:space="preserve">Be available </w:t>
      </w:r>
      <w:r w:rsidR="00095962">
        <w:rPr>
          <w:rFonts w:ascii="Montserrat" w:hAnsi="Montserrat" w:cs="Times New Roman"/>
          <w:sz w:val="22"/>
          <w:szCs w:val="22"/>
        </w:rPr>
        <w:t xml:space="preserve">for </w:t>
      </w:r>
      <w:r w:rsidRPr="000F1381">
        <w:rPr>
          <w:rFonts w:ascii="Montserrat" w:hAnsi="Montserrat" w:cs="Times New Roman"/>
          <w:sz w:val="22"/>
          <w:szCs w:val="22"/>
        </w:rPr>
        <w:t xml:space="preserve">rotational shift work roster which </w:t>
      </w:r>
      <w:r>
        <w:rPr>
          <w:rFonts w:ascii="Montserrat" w:hAnsi="Montserrat" w:cs="Times New Roman"/>
          <w:sz w:val="22"/>
          <w:szCs w:val="22"/>
        </w:rPr>
        <w:t xml:space="preserve">may </w:t>
      </w:r>
      <w:r w:rsidRPr="000F1381">
        <w:rPr>
          <w:rFonts w:ascii="Montserrat" w:hAnsi="Montserrat" w:cs="Times New Roman"/>
          <w:sz w:val="22"/>
          <w:szCs w:val="22"/>
        </w:rPr>
        <w:t xml:space="preserve">include </w:t>
      </w:r>
      <w:r w:rsidR="00990376">
        <w:rPr>
          <w:rFonts w:ascii="Montserrat" w:hAnsi="Montserrat" w:cs="Times New Roman"/>
          <w:sz w:val="22"/>
          <w:szCs w:val="22"/>
        </w:rPr>
        <w:t xml:space="preserve">evenings, </w:t>
      </w:r>
      <w:proofErr w:type="gramStart"/>
      <w:r w:rsidRPr="000F1381">
        <w:rPr>
          <w:rFonts w:ascii="Montserrat" w:hAnsi="Montserrat" w:cs="Times New Roman"/>
          <w:sz w:val="22"/>
          <w:szCs w:val="22"/>
        </w:rPr>
        <w:t>weekends</w:t>
      </w:r>
      <w:proofErr w:type="gramEnd"/>
      <w:r w:rsidRPr="000F1381">
        <w:rPr>
          <w:rFonts w:ascii="Montserrat" w:hAnsi="Montserrat" w:cs="Times New Roman"/>
          <w:sz w:val="22"/>
          <w:szCs w:val="22"/>
        </w:rPr>
        <w:t xml:space="preserve"> and night duty</w:t>
      </w:r>
      <w:r w:rsidR="00386B65">
        <w:rPr>
          <w:rFonts w:ascii="Montserrat" w:hAnsi="Montserrat" w:cs="Times New Roman"/>
          <w:sz w:val="22"/>
          <w:szCs w:val="22"/>
        </w:rPr>
        <w:t xml:space="preserve">. </w:t>
      </w:r>
      <w:bookmarkStart w:id="7" w:name="_Hlk137210469"/>
      <w:r w:rsidR="005D6E4E">
        <w:rPr>
          <w:rFonts w:ascii="Montserrat" w:hAnsi="Montserrat" w:cs="Times New Roman"/>
          <w:sz w:val="22"/>
          <w:szCs w:val="22"/>
        </w:rPr>
        <w:t>Access to</w:t>
      </w:r>
      <w:r w:rsidR="00386B65">
        <w:rPr>
          <w:rFonts w:ascii="Montserrat" w:hAnsi="Montserrat" w:cs="Times New Roman"/>
          <w:sz w:val="22"/>
          <w:szCs w:val="22"/>
        </w:rPr>
        <w:t xml:space="preserve"> leave to fulfill study requirements</w:t>
      </w:r>
      <w:r w:rsidR="005D6E4E">
        <w:rPr>
          <w:rFonts w:ascii="Montserrat" w:hAnsi="Montserrat" w:cs="Times New Roman"/>
          <w:sz w:val="22"/>
          <w:szCs w:val="22"/>
        </w:rPr>
        <w:t xml:space="preserve"> including clinical placement,</w:t>
      </w:r>
      <w:r w:rsidR="00386B65">
        <w:rPr>
          <w:rFonts w:ascii="Montserrat" w:hAnsi="Montserrat" w:cs="Times New Roman"/>
          <w:sz w:val="22"/>
          <w:szCs w:val="22"/>
        </w:rPr>
        <w:t xml:space="preserve"> is provided. </w:t>
      </w:r>
      <w:bookmarkEnd w:id="7"/>
    </w:p>
    <w:p w14:paraId="1D136E4E" w14:textId="5F807806" w:rsidR="00E51902" w:rsidRPr="00AB1D2C" w:rsidRDefault="00085AEC" w:rsidP="00E51902">
      <w:pPr>
        <w:numPr>
          <w:ilvl w:val="0"/>
          <w:numId w:val="11"/>
        </w:numPr>
        <w:suppressAutoHyphens w:val="0"/>
        <w:ind w:left="709" w:hanging="283"/>
        <w:jc w:val="both"/>
        <w:rPr>
          <w:rFonts w:ascii="Montserrat" w:hAnsi="Montserrat" w:cs="Calibri"/>
          <w:color w:val="000000"/>
          <w:sz w:val="22"/>
          <w:szCs w:val="22"/>
          <w:shd w:val="clear" w:color="auto" w:fill="FFFFFF"/>
        </w:rPr>
      </w:pPr>
      <w:proofErr w:type="gramStart"/>
      <w:r w:rsidRPr="00AB1D2C">
        <w:rPr>
          <w:rFonts w:ascii="Montserrat" w:hAnsi="Montserrat"/>
          <w:color w:val="000000"/>
          <w:sz w:val="22"/>
          <w:szCs w:val="22"/>
          <w:shd w:val="clear" w:color="auto" w:fill="FFFFFF"/>
        </w:rPr>
        <w:t>Have an understanding of</w:t>
      </w:r>
      <w:proofErr w:type="gramEnd"/>
      <w:r w:rsidRPr="00AB1D2C">
        <w:rPr>
          <w:rFonts w:ascii="Montserrat" w:hAnsi="Montserrat"/>
          <w:color w:val="000000"/>
          <w:sz w:val="22"/>
          <w:szCs w:val="22"/>
          <w:shd w:val="clear" w:color="auto" w:fill="FFFFFF"/>
        </w:rPr>
        <w:t xml:space="preserve"> how</w:t>
      </w:r>
      <w:r w:rsidR="0089270D" w:rsidRPr="00AB1D2C">
        <w:rPr>
          <w:rFonts w:ascii="Montserrat" w:hAnsi="Montserrat"/>
          <w:color w:val="000000"/>
          <w:sz w:val="22"/>
          <w:szCs w:val="22"/>
          <w:shd w:val="clear" w:color="auto" w:fill="FFFFFF"/>
        </w:rPr>
        <w:t xml:space="preserve"> the</w:t>
      </w:r>
      <w:r w:rsidRPr="00AB1D2C">
        <w:rPr>
          <w:rFonts w:ascii="Montserrat" w:hAnsi="Montserrat"/>
          <w:color w:val="000000"/>
          <w:sz w:val="22"/>
          <w:szCs w:val="22"/>
          <w:shd w:val="clear" w:color="auto" w:fill="FFFFFF"/>
        </w:rPr>
        <w:t xml:space="preserve"> </w:t>
      </w:r>
      <w:hyperlink r:id="rId20" w:history="1">
        <w:r w:rsidR="00E51902" w:rsidRPr="00AB1D2C">
          <w:rPr>
            <w:rStyle w:val="Hyperlink"/>
            <w:rFonts w:ascii="Montserrat" w:hAnsi="Montserrat"/>
            <w:sz w:val="22"/>
            <w:szCs w:val="22"/>
            <w:shd w:val="clear" w:color="auto" w:fill="FFFFFF"/>
          </w:rPr>
          <w:t>National S</w:t>
        </w:r>
        <w:r w:rsidR="00AB1D2C">
          <w:rPr>
            <w:rStyle w:val="Hyperlink"/>
            <w:rFonts w:ascii="Montserrat" w:hAnsi="Montserrat"/>
            <w:sz w:val="22"/>
            <w:szCs w:val="22"/>
            <w:shd w:val="clear" w:color="auto" w:fill="FFFFFF"/>
          </w:rPr>
          <w:t>afety</w:t>
        </w:r>
        <w:r w:rsidR="00E51902" w:rsidRPr="00AB1D2C">
          <w:rPr>
            <w:rStyle w:val="Hyperlink"/>
            <w:rFonts w:ascii="Montserrat" w:hAnsi="Montserrat"/>
            <w:sz w:val="22"/>
            <w:szCs w:val="22"/>
            <w:shd w:val="clear" w:color="auto" w:fill="FFFFFF"/>
          </w:rPr>
          <w:t xml:space="preserve"> and Quality Health Service</w:t>
        </w:r>
      </w:hyperlink>
      <w:r w:rsidR="00E51902" w:rsidRPr="00AB1D2C">
        <w:rPr>
          <w:rFonts w:ascii="Montserrat" w:hAnsi="Montserrat"/>
          <w:color w:val="000000"/>
          <w:sz w:val="22"/>
          <w:szCs w:val="22"/>
          <w:shd w:val="clear" w:color="auto" w:fill="FFFFFF"/>
        </w:rPr>
        <w:t xml:space="preserve"> (NSQHS) indicators align with this role.</w:t>
      </w:r>
    </w:p>
    <w:p w14:paraId="0D7B7949" w14:textId="77777777" w:rsidR="00E51902" w:rsidRPr="00AB1D2C" w:rsidRDefault="00E51902" w:rsidP="00E51902">
      <w:pPr>
        <w:numPr>
          <w:ilvl w:val="0"/>
          <w:numId w:val="11"/>
        </w:numPr>
        <w:suppressAutoHyphens w:val="0"/>
        <w:ind w:left="709" w:hanging="283"/>
        <w:jc w:val="both"/>
        <w:rPr>
          <w:rFonts w:ascii="Montserrat" w:hAnsi="Montserrat"/>
          <w:color w:val="000000"/>
          <w:sz w:val="22"/>
          <w:szCs w:val="22"/>
          <w:shd w:val="clear" w:color="auto" w:fill="FFFFFF"/>
          <w:lang w:eastAsia="en-US"/>
        </w:rPr>
      </w:pPr>
      <w:r w:rsidRPr="00AB1D2C">
        <w:rPr>
          <w:rFonts w:ascii="Montserrat" w:hAnsi="Montserrat"/>
          <w:color w:val="000000"/>
          <w:sz w:val="22"/>
          <w:szCs w:val="22"/>
          <w:shd w:val="clear" w:color="auto" w:fill="FFFFFF"/>
        </w:rPr>
        <w:t xml:space="preserve">You will need to fulfil the responsibilities of this role as detailed in the CHS </w:t>
      </w:r>
      <w:hyperlink r:id="rId21" w:history="1">
        <w:r w:rsidRPr="00AB1D2C">
          <w:rPr>
            <w:rStyle w:val="Hyperlink"/>
            <w:rFonts w:ascii="Montserrat" w:hAnsi="Montserrat"/>
            <w:sz w:val="22"/>
            <w:szCs w:val="22"/>
            <w:shd w:val="clear" w:color="auto" w:fill="FFFFFF"/>
          </w:rPr>
          <w:t>Exceptional Care Framework</w:t>
        </w:r>
      </w:hyperlink>
      <w:r w:rsidRPr="00AB1D2C">
        <w:rPr>
          <w:rFonts w:ascii="Montserrat" w:hAnsi="Montserrat"/>
          <w:color w:val="000000"/>
          <w:sz w:val="22"/>
          <w:szCs w:val="22"/>
          <w:shd w:val="clear" w:color="auto" w:fill="FFFFFF"/>
        </w:rPr>
        <w:t xml:space="preserve">, </w:t>
      </w:r>
      <w:hyperlink r:id="rId22" w:history="1">
        <w:r w:rsidRPr="00AB1D2C">
          <w:rPr>
            <w:rStyle w:val="Hyperlink"/>
            <w:rFonts w:ascii="Montserrat" w:hAnsi="Montserrat"/>
            <w:sz w:val="22"/>
            <w:szCs w:val="22"/>
            <w:shd w:val="clear" w:color="auto" w:fill="FFFFFF"/>
          </w:rPr>
          <w:t>Clinical Governance Framework</w:t>
        </w:r>
      </w:hyperlink>
      <w:r w:rsidRPr="00AB1D2C">
        <w:rPr>
          <w:rFonts w:ascii="Montserrat" w:hAnsi="Montserrat"/>
          <w:color w:val="000000"/>
          <w:sz w:val="22"/>
          <w:szCs w:val="22"/>
          <w:shd w:val="clear" w:color="auto" w:fill="FFFFFF"/>
        </w:rPr>
        <w:t xml:space="preserve">, </w:t>
      </w:r>
      <w:hyperlink r:id="rId23" w:history="1">
        <w:r w:rsidRPr="00AB1D2C">
          <w:rPr>
            <w:rStyle w:val="Hyperlink"/>
            <w:rFonts w:ascii="Montserrat" w:hAnsi="Montserrat"/>
            <w:sz w:val="22"/>
            <w:szCs w:val="22"/>
            <w:shd w:val="clear" w:color="auto" w:fill="FFFFFF"/>
          </w:rPr>
          <w:t>Partnering With Consumers Framework</w:t>
        </w:r>
      </w:hyperlink>
      <w:r w:rsidRPr="00AB1D2C">
        <w:rPr>
          <w:rFonts w:ascii="Montserrat" w:hAnsi="Montserrat"/>
          <w:color w:val="000000"/>
          <w:sz w:val="22"/>
          <w:szCs w:val="22"/>
          <w:shd w:val="clear" w:color="auto" w:fill="FFFFFF"/>
        </w:rPr>
        <w:t xml:space="preserve"> and other </w:t>
      </w:r>
      <w:hyperlink r:id="rId24" w:history="1">
        <w:r w:rsidRPr="00AB1D2C">
          <w:rPr>
            <w:rStyle w:val="Hyperlink"/>
            <w:rFonts w:ascii="Montserrat" w:hAnsi="Montserrat"/>
            <w:sz w:val="22"/>
            <w:szCs w:val="22"/>
            <w:shd w:val="clear" w:color="auto" w:fill="FFFFFF"/>
          </w:rPr>
          <w:t>related frameworks</w:t>
        </w:r>
      </w:hyperlink>
      <w:r w:rsidRPr="00AB1D2C">
        <w:rPr>
          <w:rFonts w:ascii="Montserrat" w:hAnsi="Montserrat"/>
          <w:color w:val="000000"/>
          <w:sz w:val="22"/>
          <w:szCs w:val="22"/>
          <w:shd w:val="clear" w:color="auto" w:fill="FFFFFF"/>
        </w:rPr>
        <w:t>.</w:t>
      </w:r>
    </w:p>
    <w:p w14:paraId="21294462" w14:textId="77777777" w:rsidR="006947CD" w:rsidRDefault="006947CD" w:rsidP="00A34FB9">
      <w:pPr>
        <w:pStyle w:val="DotPoint"/>
        <w:numPr>
          <w:ilvl w:val="0"/>
          <w:numId w:val="0"/>
        </w:numPr>
        <w:spacing w:before="30"/>
        <w:ind w:left="360" w:hanging="360"/>
        <w:contextualSpacing w:val="0"/>
        <w:rPr>
          <w:rFonts w:ascii="Montserrat" w:hAnsi="Montserrat"/>
          <w:b/>
        </w:rPr>
      </w:pPr>
    </w:p>
    <w:p w14:paraId="7E16C615" w14:textId="38E44412" w:rsidR="00436E0A" w:rsidRDefault="00436E0A" w:rsidP="00BA1772">
      <w:pPr>
        <w:pStyle w:val="DotPoint"/>
        <w:numPr>
          <w:ilvl w:val="0"/>
          <w:numId w:val="0"/>
        </w:numPr>
        <w:spacing w:before="30"/>
        <w:ind w:left="360" w:hanging="360"/>
        <w:contextualSpacing w:val="0"/>
        <w:rPr>
          <w:rFonts w:ascii="Montserrat" w:hAnsi="Montserrat"/>
          <w:b/>
        </w:rPr>
      </w:pPr>
      <w:r w:rsidRPr="00D87A87">
        <w:rPr>
          <w:rFonts w:ascii="Montserrat" w:hAnsi="Montserrat"/>
          <w:b/>
        </w:rPr>
        <w:t xml:space="preserve">Please note prior to commencement successful candidates will </w:t>
      </w:r>
      <w:r w:rsidR="00BA1772" w:rsidRPr="00D87A87">
        <w:rPr>
          <w:rFonts w:ascii="Montserrat" w:hAnsi="Montserrat"/>
          <w:b/>
        </w:rPr>
        <w:t>be</w:t>
      </w:r>
      <w:r w:rsidR="00BA1772">
        <w:rPr>
          <w:rFonts w:ascii="Montserrat" w:hAnsi="Montserrat"/>
          <w:b/>
        </w:rPr>
        <w:t xml:space="preserve"> required</w:t>
      </w:r>
      <w:r w:rsidRPr="00D87A87">
        <w:rPr>
          <w:rFonts w:ascii="Montserrat" w:hAnsi="Montserrat"/>
          <w:b/>
        </w:rPr>
        <w:t xml:space="preserve"> to: </w:t>
      </w:r>
    </w:p>
    <w:p w14:paraId="1498968F" w14:textId="77777777" w:rsidR="0020753D" w:rsidRPr="00DF2543" w:rsidRDefault="0020753D" w:rsidP="000F1381">
      <w:pPr>
        <w:numPr>
          <w:ilvl w:val="0"/>
          <w:numId w:val="8"/>
        </w:numPr>
        <w:shd w:val="clear" w:color="auto" w:fill="FFFFFF"/>
        <w:suppressAutoHyphens w:val="0"/>
        <w:spacing w:after="0"/>
        <w:rPr>
          <w:rFonts w:ascii="Montserrat" w:hAnsi="Montserrat" w:cs="Times New Roman"/>
          <w:sz w:val="22"/>
          <w:szCs w:val="22"/>
        </w:rPr>
      </w:pPr>
      <w:r w:rsidRPr="00DF2543">
        <w:rPr>
          <w:rFonts w:ascii="Montserrat" w:hAnsi="Montserrat" w:cs="Times New Roman"/>
          <w:sz w:val="22"/>
          <w:szCs w:val="22"/>
        </w:rPr>
        <w:t xml:space="preserve">Be registered under the Working with Vulnerable People ACT </w:t>
      </w:r>
    </w:p>
    <w:p w14:paraId="0ED25673" w14:textId="77777777" w:rsidR="00163B9B" w:rsidRDefault="000F1381" w:rsidP="00B95CBA">
      <w:pPr>
        <w:numPr>
          <w:ilvl w:val="0"/>
          <w:numId w:val="8"/>
        </w:numPr>
        <w:shd w:val="clear" w:color="auto" w:fill="FFFFFF"/>
        <w:suppressAutoHyphens w:val="0"/>
        <w:spacing w:after="0"/>
        <w:rPr>
          <w:rFonts w:ascii="Montserrat" w:hAnsi="Montserrat" w:cs="Times New Roman"/>
          <w:sz w:val="22"/>
          <w:szCs w:val="22"/>
        </w:rPr>
      </w:pPr>
      <w:r w:rsidRPr="00DF2543">
        <w:rPr>
          <w:rFonts w:ascii="Montserrat" w:hAnsi="Montserrat" w:cs="Times New Roman"/>
          <w:sz w:val="22"/>
          <w:szCs w:val="22"/>
        </w:rPr>
        <w:t>Undergo a pre-employment National Police Check.</w:t>
      </w:r>
    </w:p>
    <w:p w14:paraId="3E1BAA6A" w14:textId="2CB74B59" w:rsidR="00B95CBA" w:rsidRDefault="000F1381" w:rsidP="00B95CBA">
      <w:pPr>
        <w:numPr>
          <w:ilvl w:val="0"/>
          <w:numId w:val="8"/>
        </w:numPr>
        <w:shd w:val="clear" w:color="auto" w:fill="FFFFFF"/>
        <w:suppressAutoHyphens w:val="0"/>
        <w:spacing w:after="0"/>
        <w:rPr>
          <w:rFonts w:ascii="Montserrat" w:hAnsi="Montserrat" w:cs="Times New Roman"/>
          <w:sz w:val="22"/>
          <w:szCs w:val="22"/>
        </w:rPr>
      </w:pPr>
      <w:r w:rsidRPr="00163C35">
        <w:rPr>
          <w:rFonts w:ascii="Montserrat" w:hAnsi="Montserrat" w:cs="Times New Roman"/>
          <w:sz w:val="22"/>
          <w:szCs w:val="22"/>
        </w:rPr>
        <w:t xml:space="preserve">Obtain </w:t>
      </w:r>
      <w:r w:rsidRPr="00DF2543">
        <w:rPr>
          <w:rFonts w:ascii="Montserrat" w:hAnsi="Montserrat" w:cs="Times New Roman"/>
          <w:sz w:val="22"/>
          <w:szCs w:val="22"/>
        </w:rPr>
        <w:t>a Compliance Certificate from OMU (Occupational Medicine Unit) relating to assessment, screening, and vaccination processes against specified infectious diseases</w:t>
      </w:r>
      <w:r w:rsidR="00163C35" w:rsidRPr="00163C35">
        <w:rPr>
          <w:rFonts w:ascii="Montserrat" w:hAnsi="Montserrat" w:cs="Times New Roman"/>
          <w:sz w:val="22"/>
          <w:szCs w:val="22"/>
        </w:rPr>
        <w:t>.</w:t>
      </w:r>
    </w:p>
    <w:p w14:paraId="10AB0B1A" w14:textId="3F732F64" w:rsidR="00711C87" w:rsidRPr="00DF2543" w:rsidRDefault="00395CFD" w:rsidP="00DF2543">
      <w:pPr>
        <w:numPr>
          <w:ilvl w:val="0"/>
          <w:numId w:val="8"/>
        </w:numPr>
        <w:shd w:val="clear" w:color="auto" w:fill="FFFFFF"/>
        <w:suppressAutoHyphens w:val="0"/>
        <w:spacing w:after="0"/>
        <w:rPr>
          <w:rFonts w:ascii="Montserrat" w:hAnsi="Montserrat" w:cs="Times New Roman"/>
          <w:sz w:val="22"/>
          <w:szCs w:val="22"/>
        </w:rPr>
      </w:pPr>
      <w:r w:rsidRPr="006947CD">
        <w:rPr>
          <w:rFonts w:ascii="Montserrat" w:hAnsi="Montserrat"/>
          <w:sz w:val="22"/>
          <w:szCs w:val="22"/>
        </w:rPr>
        <w:t>Provide two (2) references</w:t>
      </w:r>
      <w:r w:rsidR="00640ED2">
        <w:rPr>
          <w:rFonts w:ascii="Montserrat" w:hAnsi="Montserrat"/>
          <w:sz w:val="22"/>
          <w:szCs w:val="22"/>
        </w:rPr>
        <w:t>.</w:t>
      </w:r>
    </w:p>
    <w:p w14:paraId="3DF2B597" w14:textId="31FD6E88" w:rsidR="00CF787D" w:rsidRPr="00163C35" w:rsidRDefault="00CF787D" w:rsidP="00CF787D">
      <w:pPr>
        <w:suppressAutoHyphens w:val="0"/>
        <w:spacing w:after="0"/>
        <w:rPr>
          <w:rFonts w:ascii="Montserrat" w:hAnsi="Montserrat"/>
          <w:sz w:val="22"/>
          <w:szCs w:val="22"/>
        </w:rPr>
      </w:pPr>
    </w:p>
    <w:p w14:paraId="45635741" w14:textId="5A576C5A" w:rsidR="00B45826" w:rsidRPr="004D0A8A" w:rsidRDefault="00B45826" w:rsidP="004379C5">
      <w:pPr>
        <w:pStyle w:val="Heading1"/>
        <w:spacing w:before="240"/>
        <w:rPr>
          <w:rFonts w:ascii="Montserrat" w:hAnsi="Montserrat"/>
          <w:sz w:val="28"/>
          <w:szCs w:val="28"/>
        </w:rPr>
      </w:pPr>
      <w:r w:rsidRPr="004D0A8A">
        <w:rPr>
          <w:rFonts w:ascii="Montserrat" w:hAnsi="Montserrat"/>
          <w:sz w:val="28"/>
          <w:szCs w:val="28"/>
        </w:rPr>
        <w:t>WHAT YOU REQUIRE</w:t>
      </w:r>
    </w:p>
    <w:p w14:paraId="4573A734" w14:textId="19B5A72B" w:rsidR="00B30B23" w:rsidRPr="00E0364F" w:rsidRDefault="00436E0A" w:rsidP="00B30B23">
      <w:pPr>
        <w:pStyle w:val="BodyText"/>
        <w:rPr>
          <w:rFonts w:ascii="Montserrat" w:hAnsi="Montserrat"/>
          <w:sz w:val="22"/>
          <w:szCs w:val="22"/>
        </w:rPr>
      </w:pPr>
      <w:r w:rsidRPr="00E0364F">
        <w:rPr>
          <w:rFonts w:ascii="Montserrat" w:hAnsi="Montserrat"/>
          <w:sz w:val="22"/>
          <w:szCs w:val="22"/>
        </w:rPr>
        <w:t xml:space="preserve">These are the key </w:t>
      </w:r>
      <w:r w:rsidR="00B47FED" w:rsidRPr="00E0364F">
        <w:rPr>
          <w:rFonts w:ascii="Montserrat" w:hAnsi="Montserrat"/>
          <w:sz w:val="22"/>
          <w:szCs w:val="22"/>
        </w:rPr>
        <w:t xml:space="preserve">selection </w:t>
      </w:r>
      <w:r w:rsidRPr="00E0364F">
        <w:rPr>
          <w:rFonts w:ascii="Montserrat" w:hAnsi="Montserrat"/>
          <w:sz w:val="22"/>
          <w:szCs w:val="22"/>
        </w:rPr>
        <w:t xml:space="preserve">criteria for how you will be assessed in conjunction with your </w:t>
      </w:r>
      <w:r w:rsidR="00B47FED" w:rsidRPr="00E0364F">
        <w:rPr>
          <w:rFonts w:ascii="Montserrat" w:hAnsi="Montserrat"/>
          <w:sz w:val="22"/>
          <w:szCs w:val="22"/>
        </w:rPr>
        <w:t xml:space="preserve">resumé </w:t>
      </w:r>
      <w:r w:rsidRPr="00E0364F">
        <w:rPr>
          <w:rFonts w:ascii="Montserrat" w:hAnsi="Montserrat"/>
          <w:sz w:val="22"/>
          <w:szCs w:val="22"/>
        </w:rPr>
        <w:t>and experience</w:t>
      </w:r>
      <w:r w:rsidR="00B47FED" w:rsidRPr="00E0364F">
        <w:rPr>
          <w:rFonts w:ascii="Montserrat" w:hAnsi="Montserrat"/>
          <w:sz w:val="22"/>
          <w:szCs w:val="22"/>
        </w:rPr>
        <w:t>:</w:t>
      </w:r>
      <w:r w:rsidRPr="00E0364F">
        <w:rPr>
          <w:rFonts w:ascii="Montserrat" w:hAnsi="Montserrat"/>
          <w:sz w:val="22"/>
          <w:szCs w:val="22"/>
        </w:rPr>
        <w:t xml:space="preserve">  </w:t>
      </w:r>
    </w:p>
    <w:p w14:paraId="08BA8683" w14:textId="6A044B85" w:rsidR="00B30B23" w:rsidRPr="002E0D12" w:rsidRDefault="001715C5" w:rsidP="00D432CA">
      <w:pPr>
        <w:numPr>
          <w:ilvl w:val="0"/>
          <w:numId w:val="10"/>
        </w:numPr>
        <w:ind w:left="714" w:hanging="357"/>
        <w:rPr>
          <w:rFonts w:ascii="Montserrat" w:hAnsi="Montserrat"/>
          <w:sz w:val="22"/>
          <w:szCs w:val="22"/>
        </w:rPr>
      </w:pPr>
      <w:r w:rsidRPr="00DF2543">
        <w:rPr>
          <w:rFonts w:ascii="Montserrat" w:hAnsi="Montserrat"/>
          <w:sz w:val="22"/>
          <w:szCs w:val="22"/>
        </w:rPr>
        <w:t>Demonstrate the capacity to undertake work w</w:t>
      </w:r>
      <w:r w:rsidR="00D4309D" w:rsidRPr="00DF2543">
        <w:rPr>
          <w:rFonts w:ascii="Montserrat" w:hAnsi="Montserrat"/>
          <w:sz w:val="22"/>
          <w:szCs w:val="22"/>
        </w:rPr>
        <w:t>ithin</w:t>
      </w:r>
      <w:r w:rsidRPr="00DF2543">
        <w:rPr>
          <w:rFonts w:ascii="Montserrat" w:hAnsi="Montserrat"/>
          <w:sz w:val="22"/>
          <w:szCs w:val="22"/>
        </w:rPr>
        <w:t xml:space="preserve"> a cl</w:t>
      </w:r>
      <w:r w:rsidR="00C63A47" w:rsidRPr="00DF2543">
        <w:rPr>
          <w:rFonts w:ascii="Montserrat" w:hAnsi="Montserrat"/>
          <w:sz w:val="22"/>
          <w:szCs w:val="22"/>
        </w:rPr>
        <w:t>inical</w:t>
      </w:r>
      <w:r w:rsidRPr="00DF2543">
        <w:rPr>
          <w:rFonts w:ascii="Montserrat" w:hAnsi="Montserrat"/>
          <w:sz w:val="22"/>
          <w:szCs w:val="22"/>
        </w:rPr>
        <w:t xml:space="preserve"> se</w:t>
      </w:r>
      <w:r w:rsidR="00C63A47" w:rsidRPr="00DF2543">
        <w:rPr>
          <w:rFonts w:ascii="Montserrat" w:hAnsi="Montserrat"/>
          <w:sz w:val="22"/>
          <w:szCs w:val="22"/>
        </w:rPr>
        <w:t>t</w:t>
      </w:r>
      <w:r w:rsidRPr="00DF2543">
        <w:rPr>
          <w:rFonts w:ascii="Montserrat" w:hAnsi="Montserrat"/>
          <w:sz w:val="22"/>
          <w:szCs w:val="22"/>
        </w:rPr>
        <w:t>ting</w:t>
      </w:r>
      <w:r w:rsidR="00C63A47" w:rsidRPr="00DF2543">
        <w:rPr>
          <w:rFonts w:ascii="Montserrat" w:hAnsi="Montserrat"/>
          <w:sz w:val="22"/>
          <w:szCs w:val="22"/>
        </w:rPr>
        <w:t xml:space="preserve"> as part of the Nursing team</w:t>
      </w:r>
      <w:r w:rsidR="00B95CBA" w:rsidRPr="00DF2543">
        <w:rPr>
          <w:rFonts w:ascii="Montserrat" w:hAnsi="Montserrat"/>
          <w:sz w:val="22"/>
          <w:szCs w:val="22"/>
        </w:rPr>
        <w:t xml:space="preserve">, </w:t>
      </w:r>
      <w:r w:rsidR="00E2029A" w:rsidRPr="00DF2543">
        <w:rPr>
          <w:rFonts w:ascii="Montserrat" w:hAnsi="Montserrat"/>
          <w:sz w:val="22"/>
          <w:szCs w:val="22"/>
        </w:rPr>
        <w:t>u</w:t>
      </w:r>
      <w:r w:rsidR="00A76D8F" w:rsidRPr="00DF2543">
        <w:rPr>
          <w:rFonts w:ascii="Montserrat" w:hAnsi="Montserrat"/>
          <w:sz w:val="22"/>
          <w:szCs w:val="22"/>
        </w:rPr>
        <w:t xml:space="preserve">nder </w:t>
      </w:r>
      <w:r w:rsidR="00E2029A" w:rsidRPr="00DF2543">
        <w:rPr>
          <w:rFonts w:ascii="Montserrat" w:hAnsi="Montserrat"/>
          <w:sz w:val="22"/>
          <w:szCs w:val="22"/>
        </w:rPr>
        <w:t xml:space="preserve">the </w:t>
      </w:r>
      <w:r w:rsidR="00A76D8F" w:rsidRPr="00DF2543">
        <w:rPr>
          <w:rFonts w:ascii="Montserrat" w:hAnsi="Montserrat"/>
          <w:sz w:val="22"/>
          <w:szCs w:val="22"/>
        </w:rPr>
        <w:t xml:space="preserve">direct </w:t>
      </w:r>
      <w:r w:rsidR="00B95CBA" w:rsidRPr="00DF2543">
        <w:rPr>
          <w:rFonts w:ascii="Montserrat" w:hAnsi="Montserrat"/>
          <w:sz w:val="22"/>
          <w:szCs w:val="22"/>
        </w:rPr>
        <w:t>supervision</w:t>
      </w:r>
      <w:r w:rsidR="00A76D8F" w:rsidRPr="00DF2543">
        <w:rPr>
          <w:rFonts w:ascii="Montserrat" w:hAnsi="Montserrat"/>
          <w:sz w:val="22"/>
          <w:szCs w:val="22"/>
        </w:rPr>
        <w:t xml:space="preserve"> of</w:t>
      </w:r>
      <w:r w:rsidR="00E2029A" w:rsidRPr="00DF2543">
        <w:rPr>
          <w:rFonts w:ascii="Montserrat" w:hAnsi="Montserrat"/>
          <w:sz w:val="22"/>
          <w:szCs w:val="22"/>
        </w:rPr>
        <w:t xml:space="preserve"> a Registered Nurse</w:t>
      </w:r>
      <w:r w:rsidR="00B95CBA" w:rsidRPr="00DF2543">
        <w:rPr>
          <w:rFonts w:ascii="Montserrat" w:hAnsi="Montserrat"/>
          <w:sz w:val="22"/>
          <w:szCs w:val="22"/>
        </w:rPr>
        <w:t>.</w:t>
      </w:r>
    </w:p>
    <w:p w14:paraId="4FFEF8CA" w14:textId="41D21B76" w:rsidR="002E0D12" w:rsidRPr="00DF2543" w:rsidRDefault="00891D63" w:rsidP="00E2029A">
      <w:pPr>
        <w:numPr>
          <w:ilvl w:val="0"/>
          <w:numId w:val="10"/>
        </w:numPr>
        <w:ind w:left="714" w:hanging="357"/>
        <w:rPr>
          <w:rFonts w:ascii="Montserrat" w:hAnsi="Montserrat"/>
          <w:sz w:val="22"/>
          <w:szCs w:val="22"/>
        </w:rPr>
      </w:pPr>
      <w:r w:rsidRPr="006947CD">
        <w:rPr>
          <w:rFonts w:ascii="Montserrat" w:hAnsi="Montserrat"/>
          <w:sz w:val="22"/>
          <w:szCs w:val="22"/>
        </w:rPr>
        <w:t xml:space="preserve">Demonstrate the ability to communicate effectively with patients, </w:t>
      </w:r>
      <w:r w:rsidR="001E4388" w:rsidRPr="006947CD">
        <w:rPr>
          <w:rFonts w:ascii="Montserrat" w:hAnsi="Montserrat"/>
          <w:sz w:val="22"/>
          <w:szCs w:val="22"/>
        </w:rPr>
        <w:t>families,</w:t>
      </w:r>
      <w:r w:rsidRPr="006947CD">
        <w:rPr>
          <w:rFonts w:ascii="Montserrat" w:hAnsi="Montserrat"/>
          <w:sz w:val="22"/>
          <w:szCs w:val="22"/>
        </w:rPr>
        <w:t xml:space="preserve"> and other members of the healthcare team</w:t>
      </w:r>
      <w:r w:rsidR="00052DEE" w:rsidRPr="006947CD">
        <w:rPr>
          <w:rFonts w:ascii="Montserrat" w:hAnsi="Montserrat"/>
          <w:sz w:val="22"/>
          <w:szCs w:val="22"/>
        </w:rPr>
        <w:t>, using</w:t>
      </w:r>
      <w:r w:rsidR="00052DEE" w:rsidRPr="00DF2543">
        <w:rPr>
          <w:rFonts w:ascii="Montserrat" w:hAnsi="Montserrat"/>
          <w:sz w:val="22"/>
          <w:szCs w:val="22"/>
        </w:rPr>
        <w:t xml:space="preserve"> both verbal and written communication skills</w:t>
      </w:r>
      <w:r w:rsidRPr="00DF2543">
        <w:rPr>
          <w:rFonts w:ascii="Montserrat" w:hAnsi="Montserrat"/>
          <w:sz w:val="22"/>
          <w:szCs w:val="22"/>
        </w:rPr>
        <w:t>.</w:t>
      </w:r>
    </w:p>
    <w:p w14:paraId="7474D134" w14:textId="29EEFA24" w:rsidR="00052DEE" w:rsidRPr="006947CD" w:rsidRDefault="00052DEE" w:rsidP="00E2029A">
      <w:pPr>
        <w:numPr>
          <w:ilvl w:val="0"/>
          <w:numId w:val="10"/>
        </w:numPr>
        <w:ind w:left="714" w:hanging="357"/>
        <w:rPr>
          <w:rFonts w:ascii="Montserrat" w:hAnsi="Montserrat"/>
          <w:sz w:val="22"/>
          <w:szCs w:val="22"/>
        </w:rPr>
      </w:pPr>
      <w:r w:rsidRPr="006947CD">
        <w:rPr>
          <w:rFonts w:ascii="Montserrat" w:hAnsi="Montserrat"/>
          <w:sz w:val="22"/>
          <w:szCs w:val="22"/>
        </w:rPr>
        <w:t>Demonstrated knowledge and understanding of privacy and confidentiality requirements in health care services.</w:t>
      </w:r>
    </w:p>
    <w:p w14:paraId="035C1592" w14:textId="3846901A" w:rsidR="00436E0A" w:rsidRDefault="00B30B23" w:rsidP="00D432CA">
      <w:pPr>
        <w:numPr>
          <w:ilvl w:val="0"/>
          <w:numId w:val="10"/>
        </w:numPr>
        <w:ind w:left="714" w:hanging="357"/>
        <w:rPr>
          <w:rFonts w:ascii="Montserrat" w:hAnsi="Montserrat"/>
          <w:sz w:val="22"/>
          <w:szCs w:val="22"/>
        </w:rPr>
      </w:pPr>
      <w:r w:rsidRPr="00E0364F">
        <w:rPr>
          <w:rFonts w:ascii="Montserrat" w:hAnsi="Montserrat"/>
          <w:sz w:val="22"/>
          <w:szCs w:val="22"/>
        </w:rPr>
        <w:t>Demonstrates</w:t>
      </w:r>
      <w:r w:rsidR="009C0BC8" w:rsidRPr="00E0364F">
        <w:rPr>
          <w:rFonts w:ascii="Montserrat" w:hAnsi="Montserrat"/>
          <w:sz w:val="22"/>
          <w:szCs w:val="22"/>
        </w:rPr>
        <w:t xml:space="preserve"> understanding of</w:t>
      </w:r>
      <w:r w:rsidR="00EB456A" w:rsidRPr="00E0364F">
        <w:rPr>
          <w:rFonts w:ascii="Montserrat" w:hAnsi="Montserrat"/>
          <w:sz w:val="22"/>
          <w:szCs w:val="22"/>
        </w:rPr>
        <w:t>,</w:t>
      </w:r>
      <w:r w:rsidR="009C0BC8" w:rsidRPr="00E0364F">
        <w:rPr>
          <w:rFonts w:ascii="Montserrat" w:hAnsi="Montserrat"/>
          <w:sz w:val="22"/>
          <w:szCs w:val="22"/>
        </w:rPr>
        <w:t xml:space="preserve"> and adherence to</w:t>
      </w:r>
      <w:r w:rsidR="00EB456A" w:rsidRPr="00E0364F">
        <w:rPr>
          <w:rFonts w:ascii="Montserrat" w:hAnsi="Montserrat"/>
          <w:sz w:val="22"/>
          <w:szCs w:val="22"/>
        </w:rPr>
        <w:t>,</w:t>
      </w:r>
      <w:r w:rsidR="009C0BC8" w:rsidRPr="00E0364F">
        <w:rPr>
          <w:rFonts w:ascii="Montserrat" w:hAnsi="Montserrat"/>
          <w:sz w:val="22"/>
          <w:szCs w:val="22"/>
        </w:rPr>
        <w:t xml:space="preserve"> safety and quality standards, </w:t>
      </w:r>
      <w:r w:rsidRPr="00E0364F">
        <w:rPr>
          <w:rFonts w:ascii="Montserrat" w:hAnsi="Montserrat"/>
          <w:sz w:val="22"/>
          <w:szCs w:val="22"/>
        </w:rPr>
        <w:t xml:space="preserve">work, </w:t>
      </w:r>
      <w:proofErr w:type="gramStart"/>
      <w:r w:rsidRPr="00E0364F">
        <w:rPr>
          <w:rFonts w:ascii="Montserrat" w:hAnsi="Montserrat"/>
          <w:sz w:val="22"/>
          <w:szCs w:val="22"/>
        </w:rPr>
        <w:t>health</w:t>
      </w:r>
      <w:proofErr w:type="gramEnd"/>
      <w:r w:rsidRPr="00E0364F">
        <w:rPr>
          <w:rFonts w:ascii="Montserrat" w:hAnsi="Montserrat"/>
          <w:sz w:val="22"/>
          <w:szCs w:val="22"/>
        </w:rPr>
        <w:t xml:space="preserve"> and safety (WH&amp;S) and the positive patient experience</w:t>
      </w:r>
      <w:r w:rsidR="00FE2070" w:rsidRPr="00E0364F">
        <w:rPr>
          <w:rFonts w:ascii="Montserrat" w:hAnsi="Montserrat"/>
          <w:sz w:val="22"/>
          <w:szCs w:val="22"/>
        </w:rPr>
        <w:t>. D</w:t>
      </w:r>
      <w:r w:rsidRPr="00E0364F">
        <w:rPr>
          <w:rFonts w:ascii="Montserrat" w:hAnsi="Montserrat"/>
          <w:sz w:val="22"/>
          <w:szCs w:val="22"/>
        </w:rPr>
        <w:t xml:space="preserve">isplays behaviour consistent with </w:t>
      </w:r>
      <w:r w:rsidR="00EF70E8" w:rsidRPr="00E0364F">
        <w:rPr>
          <w:rFonts w:ascii="Montserrat" w:hAnsi="Montserrat"/>
          <w:sz w:val="22"/>
          <w:szCs w:val="22"/>
        </w:rPr>
        <w:t>CHS</w:t>
      </w:r>
      <w:r w:rsidRPr="00E0364F">
        <w:rPr>
          <w:rFonts w:ascii="Montserrat" w:hAnsi="Montserrat"/>
          <w:sz w:val="22"/>
          <w:szCs w:val="22"/>
        </w:rPr>
        <w:t xml:space="preserve">’s values of </w:t>
      </w:r>
      <w:r w:rsidR="00EF70E8" w:rsidRPr="00E0364F">
        <w:rPr>
          <w:rFonts w:ascii="Montserrat" w:hAnsi="Montserrat"/>
          <w:sz w:val="22"/>
          <w:szCs w:val="22"/>
        </w:rPr>
        <w:t>r</w:t>
      </w:r>
      <w:r w:rsidRPr="00E0364F">
        <w:rPr>
          <w:rFonts w:ascii="Montserrat" w:hAnsi="Montserrat"/>
          <w:sz w:val="22"/>
          <w:szCs w:val="22"/>
        </w:rPr>
        <w:t xml:space="preserve">eliable, </w:t>
      </w:r>
      <w:r w:rsidR="00EF70E8" w:rsidRPr="00E0364F">
        <w:rPr>
          <w:rFonts w:ascii="Montserrat" w:hAnsi="Montserrat"/>
          <w:sz w:val="22"/>
          <w:szCs w:val="22"/>
        </w:rPr>
        <w:t>p</w:t>
      </w:r>
      <w:r w:rsidRPr="00E0364F">
        <w:rPr>
          <w:rFonts w:ascii="Montserrat" w:hAnsi="Montserrat"/>
          <w:sz w:val="22"/>
          <w:szCs w:val="22"/>
        </w:rPr>
        <w:t xml:space="preserve">rogressive, </w:t>
      </w:r>
      <w:proofErr w:type="gramStart"/>
      <w:r w:rsidR="00EF70E8" w:rsidRPr="00E0364F">
        <w:rPr>
          <w:rFonts w:ascii="Montserrat" w:hAnsi="Montserrat"/>
          <w:sz w:val="22"/>
          <w:szCs w:val="22"/>
        </w:rPr>
        <w:t>r</w:t>
      </w:r>
      <w:r w:rsidRPr="00E0364F">
        <w:rPr>
          <w:rFonts w:ascii="Montserrat" w:hAnsi="Montserrat"/>
          <w:sz w:val="22"/>
          <w:szCs w:val="22"/>
        </w:rPr>
        <w:t>espectful</w:t>
      </w:r>
      <w:proofErr w:type="gramEnd"/>
      <w:r w:rsidRPr="00E0364F">
        <w:rPr>
          <w:rFonts w:ascii="Montserrat" w:hAnsi="Montserrat"/>
          <w:sz w:val="22"/>
          <w:szCs w:val="22"/>
        </w:rPr>
        <w:t xml:space="preserve"> and </w:t>
      </w:r>
      <w:r w:rsidR="00EF70E8" w:rsidRPr="00E0364F">
        <w:rPr>
          <w:rFonts w:ascii="Montserrat" w:hAnsi="Montserrat"/>
          <w:sz w:val="22"/>
          <w:szCs w:val="22"/>
        </w:rPr>
        <w:t>k</w:t>
      </w:r>
      <w:r w:rsidRPr="00E0364F">
        <w:rPr>
          <w:rFonts w:ascii="Montserrat" w:hAnsi="Montserrat"/>
          <w:sz w:val="22"/>
          <w:szCs w:val="22"/>
        </w:rPr>
        <w:t>ind.</w:t>
      </w:r>
    </w:p>
    <w:p w14:paraId="061301BA" w14:textId="77777777" w:rsidR="001C58FC" w:rsidRPr="001C58FC" w:rsidRDefault="001C58FC" w:rsidP="00131316">
      <w:pPr>
        <w:pStyle w:val="BodyText"/>
        <w:ind w:firstLine="720"/>
      </w:pPr>
    </w:p>
    <w:p w14:paraId="0207858D" w14:textId="77777777" w:rsidR="00131316" w:rsidRDefault="00131316">
      <w:pPr>
        <w:suppressAutoHyphens w:val="0"/>
        <w:spacing w:after="0"/>
        <w:rPr>
          <w:rFonts w:ascii="Montserrat" w:hAnsi="Montserrat"/>
          <w:b/>
          <w:spacing w:val="5"/>
          <w:sz w:val="28"/>
          <w:szCs w:val="28"/>
          <w:lang w:eastAsia="ja-JP"/>
        </w:rPr>
      </w:pPr>
      <w:r>
        <w:rPr>
          <w:rFonts w:ascii="Montserrat" w:hAnsi="Montserrat"/>
          <w:sz w:val="28"/>
          <w:szCs w:val="28"/>
        </w:rPr>
        <w:br w:type="page"/>
      </w:r>
    </w:p>
    <w:p w14:paraId="6D4AED44" w14:textId="19DE58F6" w:rsidR="00945A02" w:rsidRPr="004D0A8A" w:rsidRDefault="00963F2E" w:rsidP="00963F2E">
      <w:pPr>
        <w:pStyle w:val="Heading1"/>
        <w:spacing w:before="240"/>
        <w:rPr>
          <w:rFonts w:ascii="Montserrat" w:hAnsi="Montserrat"/>
          <w:sz w:val="28"/>
          <w:szCs w:val="28"/>
        </w:rPr>
      </w:pPr>
      <w:r w:rsidRPr="004D0A8A">
        <w:rPr>
          <w:rFonts w:ascii="Montserrat" w:hAnsi="Montserrat"/>
          <w:sz w:val="28"/>
          <w:szCs w:val="28"/>
        </w:rPr>
        <w:lastRenderedPageBreak/>
        <w:t>WORK ENVIRONMENT DESCRIPTION</w:t>
      </w:r>
    </w:p>
    <w:p w14:paraId="5EB9E4A4" w14:textId="61E1F20A" w:rsidR="00945A02" w:rsidRPr="00716976" w:rsidRDefault="00945A02" w:rsidP="0093559F">
      <w:pPr>
        <w:spacing w:before="240"/>
        <w:rPr>
          <w:rFonts w:ascii="Montserrat" w:hAnsi="Montserrat"/>
          <w:sz w:val="22"/>
          <w:szCs w:val="22"/>
        </w:rPr>
      </w:pPr>
      <w:r w:rsidRPr="00716976">
        <w:rPr>
          <w:rFonts w:ascii="Montserrat" w:hAnsi="Montserrat"/>
          <w:sz w:val="22"/>
          <w:szCs w:val="22"/>
        </w:rPr>
        <w:t xml:space="preserve">The following work environment description outlines the inherent requirements of the role and indicates how frequently each of these requirements would </w:t>
      </w:r>
      <w:r w:rsidR="00005003" w:rsidRPr="00716976">
        <w:rPr>
          <w:rFonts w:ascii="Montserrat" w:hAnsi="Montserrat"/>
          <w:sz w:val="22"/>
          <w:szCs w:val="22"/>
        </w:rPr>
        <w:t xml:space="preserve">need to </w:t>
      </w:r>
      <w:r w:rsidRPr="00716976">
        <w:rPr>
          <w:rFonts w:ascii="Montserrat" w:hAnsi="Montserrat"/>
          <w:sz w:val="22"/>
          <w:szCs w:val="22"/>
        </w:rPr>
        <w:t>be performed. Please note that the ACT Public Service is committed to providing reasonable adjustment</w:t>
      </w:r>
      <w:r w:rsidR="00005003" w:rsidRPr="00716976">
        <w:rPr>
          <w:rFonts w:ascii="Montserrat" w:hAnsi="Montserrat"/>
          <w:sz w:val="22"/>
          <w:szCs w:val="22"/>
        </w:rPr>
        <w:t>s</w:t>
      </w:r>
      <w:r w:rsidRPr="00716976">
        <w:rPr>
          <w:rFonts w:ascii="Montserrat" w:hAnsi="Montserrat"/>
          <w:sz w:val="22"/>
          <w:szCs w:val="22"/>
        </w:rPr>
        <w:t xml:space="preserve"> and ensuring all individuals have equal opportunities in the workplace.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155"/>
      </w:tblGrid>
      <w:tr w:rsidR="00945A02" w:rsidRPr="00716976" w14:paraId="3E2F239E" w14:textId="77777777" w:rsidTr="00963F2E">
        <w:trPr>
          <w:trHeight w:val="454"/>
        </w:trPr>
        <w:tc>
          <w:tcPr>
            <w:tcW w:w="6912" w:type="dxa"/>
            <w:shd w:val="clear" w:color="auto" w:fill="D9E2F3"/>
            <w:vAlign w:val="center"/>
          </w:tcPr>
          <w:p w14:paraId="1C85494A" w14:textId="77777777" w:rsidR="00945A02" w:rsidRPr="00716976" w:rsidRDefault="00945A02" w:rsidP="00643617">
            <w:pPr>
              <w:pStyle w:val="Tableheading"/>
              <w:spacing w:before="20" w:after="20"/>
              <w:rPr>
                <w:rFonts w:ascii="Montserrat" w:hAnsi="Montserrat"/>
                <w:sz w:val="22"/>
              </w:rPr>
            </w:pPr>
            <w:r w:rsidRPr="00716976">
              <w:rPr>
                <w:rFonts w:ascii="Montserrat" w:hAnsi="Montserrat"/>
                <w:sz w:val="22"/>
              </w:rPr>
              <w:t>ADMINISTRATIVE</w:t>
            </w:r>
          </w:p>
        </w:tc>
        <w:tc>
          <w:tcPr>
            <w:tcW w:w="2155" w:type="dxa"/>
            <w:shd w:val="clear" w:color="auto" w:fill="D9E2F3"/>
            <w:vAlign w:val="center"/>
          </w:tcPr>
          <w:p w14:paraId="4059556E" w14:textId="77777777" w:rsidR="00945A02" w:rsidRPr="00716976" w:rsidRDefault="00945A02" w:rsidP="00643617">
            <w:pPr>
              <w:pStyle w:val="Tableheading"/>
              <w:spacing w:before="20" w:after="20"/>
              <w:jc w:val="center"/>
              <w:rPr>
                <w:rFonts w:ascii="Montserrat" w:hAnsi="Montserrat"/>
                <w:sz w:val="22"/>
              </w:rPr>
            </w:pPr>
            <w:r w:rsidRPr="00716976">
              <w:rPr>
                <w:rFonts w:ascii="Montserrat" w:hAnsi="Montserrat"/>
                <w:sz w:val="22"/>
              </w:rPr>
              <w:t>FREQUENCY</w:t>
            </w:r>
          </w:p>
        </w:tc>
      </w:tr>
      <w:tr w:rsidR="00945A02" w:rsidRPr="00716976" w14:paraId="6A9041B2" w14:textId="77777777" w:rsidTr="00963F2E">
        <w:trPr>
          <w:trHeight w:val="283"/>
        </w:trPr>
        <w:tc>
          <w:tcPr>
            <w:tcW w:w="6912" w:type="dxa"/>
            <w:vAlign w:val="center"/>
          </w:tcPr>
          <w:p w14:paraId="31764941" w14:textId="77777777" w:rsidR="00945A02" w:rsidRPr="00716976" w:rsidRDefault="00945A02" w:rsidP="00643617">
            <w:pPr>
              <w:pStyle w:val="Tabletext"/>
              <w:spacing w:before="20" w:after="20"/>
              <w:rPr>
                <w:rFonts w:ascii="Montserrat" w:hAnsi="Montserrat"/>
                <w:sz w:val="22"/>
              </w:rPr>
            </w:pPr>
            <w:r w:rsidRPr="00716976">
              <w:rPr>
                <w:rFonts w:ascii="Montserrat" w:hAnsi="Montserrat"/>
                <w:sz w:val="22"/>
              </w:rPr>
              <w:t>Telephone use</w:t>
            </w:r>
          </w:p>
        </w:tc>
        <w:sdt>
          <w:sdtPr>
            <w:rPr>
              <w:rFonts w:ascii="Montserrat" w:hAnsi="Montserrat"/>
              <w:sz w:val="22"/>
            </w:rPr>
            <w:id w:val="-2075500335"/>
            <w:placeholder>
              <w:docPart w:val="DefaultPlaceholder_-1854013438"/>
            </w:placeholder>
            <w:dropDownList>
              <w:listItem w:value="Choose an item."/>
              <w:listItem w:displayText="Frequently" w:value="Frequently"/>
              <w:listItem w:displayText="Occasionally" w:value="Occasionally"/>
              <w:listItem w:displayText="Never" w:value="Never"/>
            </w:dropDownList>
          </w:sdtPr>
          <w:sdtEndPr/>
          <w:sdtContent>
            <w:tc>
              <w:tcPr>
                <w:tcW w:w="2155" w:type="dxa"/>
                <w:vAlign w:val="center"/>
              </w:tcPr>
              <w:p w14:paraId="21E508D3" w14:textId="7D3D59F5" w:rsidR="00945A02" w:rsidRPr="00716976" w:rsidRDefault="004D0600" w:rsidP="00643617">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5AB6CAB9" w14:textId="77777777" w:rsidTr="00CD0945">
        <w:trPr>
          <w:trHeight w:val="283"/>
        </w:trPr>
        <w:tc>
          <w:tcPr>
            <w:tcW w:w="6912" w:type="dxa"/>
            <w:vAlign w:val="center"/>
          </w:tcPr>
          <w:p w14:paraId="3B352899"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General computer use</w:t>
            </w:r>
          </w:p>
        </w:tc>
        <w:sdt>
          <w:sdtPr>
            <w:rPr>
              <w:rFonts w:ascii="Montserrat" w:hAnsi="Montserrat"/>
              <w:sz w:val="22"/>
            </w:rPr>
            <w:id w:val="960539116"/>
            <w:placeholder>
              <w:docPart w:val="AED6360259D44964B2E3445FD1EEF895"/>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016354BF" w14:textId="12F087C3" w:rsidR="005553FF" w:rsidRPr="00716976" w:rsidRDefault="00874B51"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53302148" w14:textId="77777777" w:rsidTr="00CD0945">
        <w:trPr>
          <w:trHeight w:val="283"/>
        </w:trPr>
        <w:tc>
          <w:tcPr>
            <w:tcW w:w="6912" w:type="dxa"/>
            <w:vAlign w:val="center"/>
          </w:tcPr>
          <w:p w14:paraId="318C02E9"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Extensive keying/data entry</w:t>
            </w:r>
          </w:p>
        </w:tc>
        <w:sdt>
          <w:sdtPr>
            <w:rPr>
              <w:rFonts w:ascii="Montserrat" w:hAnsi="Montserrat"/>
              <w:sz w:val="22"/>
            </w:rPr>
            <w:id w:val="-105658451"/>
            <w:placeholder>
              <w:docPart w:val="867B83DA3D11460D8861FB7AD0B22318"/>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3587291" w14:textId="5CBC9C45" w:rsidR="005553FF" w:rsidRPr="00716976" w:rsidRDefault="005D6E4E"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6611B256" w14:textId="77777777" w:rsidTr="00CD0945">
        <w:trPr>
          <w:trHeight w:val="283"/>
        </w:trPr>
        <w:tc>
          <w:tcPr>
            <w:tcW w:w="6912" w:type="dxa"/>
            <w:vAlign w:val="center"/>
          </w:tcPr>
          <w:p w14:paraId="7879A39D"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Graphical/analytical based</w:t>
            </w:r>
          </w:p>
        </w:tc>
        <w:sdt>
          <w:sdtPr>
            <w:rPr>
              <w:rFonts w:ascii="Montserrat" w:hAnsi="Montserrat"/>
              <w:sz w:val="22"/>
            </w:rPr>
            <w:id w:val="-1825578299"/>
            <w:placeholder>
              <w:docPart w:val="973CDB939D084BF2A82CFB55A0D1F565"/>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D86C3C8" w14:textId="2BD1367D" w:rsidR="005553FF" w:rsidRPr="00716976" w:rsidRDefault="00276A75"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3C1124E6" w14:textId="77777777" w:rsidTr="00CD0945">
        <w:trPr>
          <w:trHeight w:val="283"/>
        </w:trPr>
        <w:tc>
          <w:tcPr>
            <w:tcW w:w="6912" w:type="dxa"/>
            <w:vAlign w:val="center"/>
          </w:tcPr>
          <w:p w14:paraId="4FF36F9F"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Sitting at a desk</w:t>
            </w:r>
          </w:p>
        </w:tc>
        <w:sdt>
          <w:sdtPr>
            <w:rPr>
              <w:rFonts w:ascii="Montserrat" w:hAnsi="Montserrat"/>
              <w:sz w:val="22"/>
            </w:rPr>
            <w:id w:val="1019360758"/>
            <w:placeholder>
              <w:docPart w:val="72B308AE2C9D404C895A866F4E102AEC"/>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90E138F" w14:textId="4B8125C6" w:rsidR="005553FF" w:rsidRPr="00716976" w:rsidRDefault="00276A75"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44359ADB" w14:textId="77777777" w:rsidTr="00CD0945">
        <w:trPr>
          <w:trHeight w:val="283"/>
        </w:trPr>
        <w:tc>
          <w:tcPr>
            <w:tcW w:w="6912" w:type="dxa"/>
            <w:vAlign w:val="center"/>
          </w:tcPr>
          <w:p w14:paraId="78C15E1F"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Standing for long periods </w:t>
            </w:r>
          </w:p>
        </w:tc>
        <w:sdt>
          <w:sdtPr>
            <w:rPr>
              <w:rFonts w:ascii="Montserrat" w:hAnsi="Montserrat"/>
              <w:sz w:val="22"/>
            </w:rPr>
            <w:id w:val="-812794657"/>
            <w:placeholder>
              <w:docPart w:val="665D5EA9FADB45CE9E0163690B15B656"/>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D44D1E9" w14:textId="50F68A66" w:rsidR="005553FF" w:rsidRPr="00716976" w:rsidRDefault="00276A75" w:rsidP="005553FF">
                <w:pPr>
                  <w:pStyle w:val="Tabletext"/>
                  <w:spacing w:before="20" w:after="20"/>
                  <w:jc w:val="center"/>
                  <w:rPr>
                    <w:rFonts w:ascii="Montserrat" w:hAnsi="Montserrat"/>
                    <w:sz w:val="22"/>
                  </w:rPr>
                </w:pPr>
                <w:r>
                  <w:rPr>
                    <w:rFonts w:ascii="Montserrat" w:hAnsi="Montserrat"/>
                    <w:sz w:val="22"/>
                  </w:rPr>
                  <w:t>Frequently</w:t>
                </w:r>
              </w:p>
            </w:tc>
          </w:sdtContent>
        </w:sdt>
      </w:tr>
    </w:tbl>
    <w:p w14:paraId="2655077F" w14:textId="77777777" w:rsidR="00945A02" w:rsidRPr="00716976" w:rsidRDefault="00945A02" w:rsidP="00945A02">
      <w:pPr>
        <w:spacing w:after="0"/>
        <w:rPr>
          <w:rFonts w:ascii="Montserrat" w:hAnsi="Montserrat"/>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155"/>
      </w:tblGrid>
      <w:tr w:rsidR="00945A02" w:rsidRPr="00716976" w14:paraId="6C93EA16" w14:textId="77777777" w:rsidTr="00963F2E">
        <w:trPr>
          <w:trHeight w:val="454"/>
        </w:trPr>
        <w:tc>
          <w:tcPr>
            <w:tcW w:w="6912" w:type="dxa"/>
            <w:shd w:val="clear" w:color="auto" w:fill="D9E2F3"/>
            <w:vAlign w:val="center"/>
          </w:tcPr>
          <w:p w14:paraId="6985CFC8" w14:textId="7290B2D8" w:rsidR="00945A02" w:rsidRPr="00716976" w:rsidRDefault="00643617" w:rsidP="00643617">
            <w:pPr>
              <w:pStyle w:val="Tableheading"/>
              <w:spacing w:before="20" w:after="20"/>
              <w:rPr>
                <w:rFonts w:ascii="Montserrat" w:hAnsi="Montserrat"/>
                <w:sz w:val="22"/>
              </w:rPr>
            </w:pPr>
            <w:r w:rsidRPr="00716976">
              <w:rPr>
                <w:rFonts w:ascii="Montserrat" w:hAnsi="Montserrat"/>
                <w:sz w:val="22"/>
              </w:rPr>
              <w:t>PSYCHOSOCIAL DEMANDS</w:t>
            </w:r>
            <w:r w:rsidR="00945A02" w:rsidRPr="00716976">
              <w:rPr>
                <w:rFonts w:ascii="Montserrat" w:hAnsi="Montserrat"/>
                <w:sz w:val="22"/>
              </w:rPr>
              <w:t xml:space="preserve"> </w:t>
            </w:r>
          </w:p>
        </w:tc>
        <w:tc>
          <w:tcPr>
            <w:tcW w:w="2155" w:type="dxa"/>
            <w:shd w:val="clear" w:color="auto" w:fill="D9E2F3"/>
            <w:vAlign w:val="center"/>
          </w:tcPr>
          <w:p w14:paraId="4D811874" w14:textId="77777777" w:rsidR="00945A02" w:rsidRPr="00716976" w:rsidRDefault="00945A02" w:rsidP="00643617">
            <w:pPr>
              <w:pStyle w:val="Tableheading"/>
              <w:spacing w:before="20" w:after="20"/>
              <w:jc w:val="center"/>
              <w:rPr>
                <w:rFonts w:ascii="Montserrat" w:hAnsi="Montserrat"/>
                <w:sz w:val="22"/>
              </w:rPr>
            </w:pPr>
            <w:r w:rsidRPr="00716976">
              <w:rPr>
                <w:rFonts w:ascii="Montserrat" w:hAnsi="Montserrat"/>
                <w:sz w:val="22"/>
              </w:rPr>
              <w:t>FREQUENCY</w:t>
            </w:r>
          </w:p>
        </w:tc>
      </w:tr>
      <w:tr w:rsidR="005553FF" w:rsidRPr="00716976" w14:paraId="343A7C7B" w14:textId="77777777" w:rsidTr="00D72CA2">
        <w:trPr>
          <w:trHeight w:val="283"/>
        </w:trPr>
        <w:tc>
          <w:tcPr>
            <w:tcW w:w="6912" w:type="dxa"/>
            <w:vAlign w:val="bottom"/>
          </w:tcPr>
          <w:p w14:paraId="018846EE" w14:textId="7F872DA7" w:rsidR="005553FF" w:rsidRPr="00716976" w:rsidRDefault="005553FF" w:rsidP="005553FF">
            <w:pPr>
              <w:pStyle w:val="Tabletext"/>
              <w:spacing w:before="20" w:after="20"/>
              <w:rPr>
                <w:rFonts w:ascii="Montserrat" w:hAnsi="Montserrat"/>
                <w:sz w:val="22"/>
              </w:rPr>
            </w:pPr>
            <w:r w:rsidRPr="00716976">
              <w:rPr>
                <w:rFonts w:ascii="Montserrat" w:hAnsi="Montserrat"/>
                <w:sz w:val="22"/>
              </w:rPr>
              <w:t>Distressed People e.g. Emergency or grief situations</w:t>
            </w:r>
          </w:p>
        </w:tc>
        <w:sdt>
          <w:sdtPr>
            <w:rPr>
              <w:rFonts w:ascii="Montserrat" w:hAnsi="Montserrat"/>
              <w:sz w:val="22"/>
            </w:rPr>
            <w:id w:val="-477067399"/>
            <w:placeholder>
              <w:docPart w:val="AC206E178AA94D4AB3180F48ADE7AB93"/>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415D287" w14:textId="56D363E4" w:rsidR="005553FF" w:rsidRPr="00716976" w:rsidRDefault="005D6E4E"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408CAF61" w14:textId="77777777" w:rsidTr="00D72CA2">
        <w:trPr>
          <w:trHeight w:val="283"/>
        </w:trPr>
        <w:tc>
          <w:tcPr>
            <w:tcW w:w="6912" w:type="dxa"/>
            <w:vAlign w:val="bottom"/>
          </w:tcPr>
          <w:p w14:paraId="42C64E27" w14:textId="5CCB799A" w:rsidR="005553FF" w:rsidRPr="00716976" w:rsidRDefault="005553FF" w:rsidP="005553FF">
            <w:pPr>
              <w:pStyle w:val="Tabletext"/>
              <w:spacing w:before="20" w:after="20"/>
              <w:rPr>
                <w:rFonts w:ascii="Montserrat" w:hAnsi="Montserrat"/>
                <w:sz w:val="22"/>
              </w:rPr>
            </w:pPr>
            <w:r w:rsidRPr="00716976">
              <w:rPr>
                <w:rFonts w:ascii="Montserrat" w:hAnsi="Montserrat"/>
                <w:sz w:val="22"/>
              </w:rPr>
              <w:t>Aggressive &amp; Uncooperative People e.g. drug / alcohol, dementia, mental illness</w:t>
            </w:r>
          </w:p>
        </w:tc>
        <w:sdt>
          <w:sdtPr>
            <w:rPr>
              <w:rFonts w:ascii="Montserrat" w:hAnsi="Montserrat"/>
              <w:sz w:val="22"/>
            </w:rPr>
            <w:id w:val="574936957"/>
            <w:placeholder>
              <w:docPart w:val="E1CD3C8AFC1F465AA9063662E523DA82"/>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CB11558" w14:textId="12551918" w:rsidR="005553FF" w:rsidRPr="00716976" w:rsidRDefault="005D6E4E"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442A6629" w14:textId="77777777" w:rsidTr="00D72CA2">
        <w:trPr>
          <w:trHeight w:val="283"/>
        </w:trPr>
        <w:tc>
          <w:tcPr>
            <w:tcW w:w="6912" w:type="dxa"/>
            <w:vAlign w:val="bottom"/>
          </w:tcPr>
          <w:p w14:paraId="7030F0FB" w14:textId="42C59250" w:rsidR="005553FF" w:rsidRPr="00716976" w:rsidRDefault="005553FF" w:rsidP="005553FF">
            <w:pPr>
              <w:pStyle w:val="Tabletext"/>
              <w:spacing w:before="20" w:after="20"/>
              <w:rPr>
                <w:rFonts w:ascii="Montserrat" w:hAnsi="Montserrat"/>
                <w:sz w:val="22"/>
              </w:rPr>
            </w:pPr>
            <w:r w:rsidRPr="00716976">
              <w:rPr>
                <w:rFonts w:ascii="Montserrat" w:hAnsi="Montserrat"/>
                <w:sz w:val="22"/>
              </w:rPr>
              <w:t>Unpredictable People e.g. Dementia, mental illness, head injuries</w:t>
            </w:r>
          </w:p>
        </w:tc>
        <w:sdt>
          <w:sdtPr>
            <w:rPr>
              <w:rFonts w:ascii="Montserrat" w:hAnsi="Montserrat"/>
              <w:sz w:val="22"/>
            </w:rPr>
            <w:id w:val="504868572"/>
            <w:placeholder>
              <w:docPart w:val="BD705C0C6B814138913DDBDA0EAD84DC"/>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099B7BC" w14:textId="3A9BEC31" w:rsidR="005553FF" w:rsidRPr="00716976" w:rsidRDefault="005D6E4E"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506D504A" w14:textId="77777777" w:rsidTr="00D72CA2">
        <w:trPr>
          <w:trHeight w:val="283"/>
        </w:trPr>
        <w:tc>
          <w:tcPr>
            <w:tcW w:w="6912" w:type="dxa"/>
            <w:vAlign w:val="bottom"/>
          </w:tcPr>
          <w:p w14:paraId="299E1BF2" w14:textId="0423BB0B" w:rsidR="005553FF" w:rsidRPr="00716976" w:rsidRDefault="005553FF" w:rsidP="005553FF">
            <w:pPr>
              <w:pStyle w:val="Tabletext"/>
              <w:spacing w:before="20" w:after="20"/>
              <w:rPr>
                <w:rFonts w:ascii="Montserrat" w:hAnsi="Montserrat"/>
                <w:sz w:val="22"/>
              </w:rPr>
            </w:pPr>
            <w:r w:rsidRPr="00716976">
              <w:rPr>
                <w:rFonts w:ascii="Montserrat" w:hAnsi="Montserrat"/>
                <w:sz w:val="22"/>
              </w:rPr>
              <w:t>Restraining e.g. involvement in physical containment of clients/consumers</w:t>
            </w:r>
          </w:p>
        </w:tc>
        <w:sdt>
          <w:sdtPr>
            <w:rPr>
              <w:rFonts w:ascii="Montserrat" w:hAnsi="Montserrat"/>
              <w:sz w:val="22"/>
            </w:rPr>
            <w:id w:val="-374772797"/>
            <w:placeholder>
              <w:docPart w:val="FD4C90F0D9B544EBAD54B526891E6610"/>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31A2DFB7" w14:textId="738F693A" w:rsidR="005553FF" w:rsidRPr="00716976" w:rsidRDefault="00276A75"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0AC8C99E" w14:textId="77777777" w:rsidTr="00D72CA2">
        <w:trPr>
          <w:trHeight w:val="283"/>
        </w:trPr>
        <w:tc>
          <w:tcPr>
            <w:tcW w:w="6912" w:type="dxa"/>
            <w:vAlign w:val="bottom"/>
          </w:tcPr>
          <w:p w14:paraId="23756047" w14:textId="33B9DD62" w:rsidR="005553FF" w:rsidRPr="00716976" w:rsidRDefault="005553FF" w:rsidP="005553FF">
            <w:pPr>
              <w:pStyle w:val="Tabletext"/>
              <w:spacing w:before="20" w:after="20"/>
              <w:rPr>
                <w:rFonts w:ascii="Montserrat" w:hAnsi="Montserrat"/>
                <w:sz w:val="22"/>
              </w:rPr>
            </w:pPr>
            <w:r w:rsidRPr="00716976">
              <w:rPr>
                <w:rFonts w:ascii="Montserrat" w:hAnsi="Montserrat"/>
                <w:sz w:val="22"/>
              </w:rPr>
              <w:t>Exposure to Distressing Situations e.g. Child abuse, viewing dead / mutilated bodies; verbal abuse; domestic violence; suicide</w:t>
            </w:r>
          </w:p>
        </w:tc>
        <w:sdt>
          <w:sdtPr>
            <w:rPr>
              <w:rFonts w:ascii="Montserrat" w:hAnsi="Montserrat"/>
              <w:sz w:val="22"/>
            </w:rPr>
            <w:id w:val="1835731163"/>
            <w:placeholder>
              <w:docPart w:val="996FF7FA10D445379D3710B4C285B68A"/>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8FB4667" w14:textId="0E1A9B77" w:rsidR="005553FF" w:rsidRPr="00716976" w:rsidRDefault="00276A75" w:rsidP="005553FF">
                <w:pPr>
                  <w:pStyle w:val="Tabletext"/>
                  <w:spacing w:before="20" w:after="20"/>
                  <w:jc w:val="center"/>
                  <w:rPr>
                    <w:rFonts w:ascii="Montserrat" w:hAnsi="Montserrat"/>
                    <w:sz w:val="22"/>
                  </w:rPr>
                </w:pPr>
                <w:r>
                  <w:rPr>
                    <w:rFonts w:ascii="Montserrat" w:hAnsi="Montserrat"/>
                    <w:sz w:val="22"/>
                  </w:rPr>
                  <w:t>Occasionally</w:t>
                </w:r>
              </w:p>
            </w:tc>
          </w:sdtContent>
        </w:sdt>
      </w:tr>
    </w:tbl>
    <w:p w14:paraId="0CADF470" w14:textId="77777777" w:rsidR="00945A02" w:rsidRPr="00716976" w:rsidRDefault="00945A02" w:rsidP="00945A02">
      <w:pPr>
        <w:spacing w:after="0"/>
        <w:rPr>
          <w:rFonts w:ascii="Montserrat" w:hAnsi="Montserrat"/>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155"/>
      </w:tblGrid>
      <w:tr w:rsidR="00945A02" w:rsidRPr="00716976" w14:paraId="2DBB65F6" w14:textId="77777777" w:rsidTr="00963F2E">
        <w:trPr>
          <w:trHeight w:val="454"/>
        </w:trPr>
        <w:tc>
          <w:tcPr>
            <w:tcW w:w="6912" w:type="dxa"/>
            <w:shd w:val="clear" w:color="auto" w:fill="D9E2F3"/>
            <w:vAlign w:val="center"/>
          </w:tcPr>
          <w:p w14:paraId="08872018" w14:textId="77777777" w:rsidR="00945A02" w:rsidRPr="00716976" w:rsidRDefault="00945A02" w:rsidP="007F6C5E">
            <w:pPr>
              <w:pStyle w:val="Tableheading"/>
              <w:rPr>
                <w:rFonts w:ascii="Montserrat" w:hAnsi="Montserrat"/>
                <w:sz w:val="22"/>
              </w:rPr>
            </w:pPr>
            <w:r w:rsidRPr="00716976">
              <w:rPr>
                <w:rFonts w:ascii="Montserrat" w:hAnsi="Montserrat"/>
                <w:sz w:val="22"/>
              </w:rPr>
              <w:t>PHYSICAL DEMANDS</w:t>
            </w:r>
          </w:p>
        </w:tc>
        <w:tc>
          <w:tcPr>
            <w:tcW w:w="2155" w:type="dxa"/>
            <w:shd w:val="clear" w:color="auto" w:fill="D9E2F3"/>
            <w:vAlign w:val="center"/>
          </w:tcPr>
          <w:p w14:paraId="42E6DD0F" w14:textId="77777777" w:rsidR="00945A02" w:rsidRPr="00716976" w:rsidRDefault="00945A02" w:rsidP="007F6C5E">
            <w:pPr>
              <w:pStyle w:val="Tableheading"/>
              <w:jc w:val="center"/>
              <w:rPr>
                <w:rFonts w:ascii="Montserrat" w:hAnsi="Montserrat"/>
                <w:sz w:val="22"/>
              </w:rPr>
            </w:pPr>
            <w:r w:rsidRPr="00716976">
              <w:rPr>
                <w:rFonts w:ascii="Montserrat" w:hAnsi="Montserrat"/>
                <w:sz w:val="22"/>
              </w:rPr>
              <w:t>FREQUENCY</w:t>
            </w:r>
          </w:p>
        </w:tc>
      </w:tr>
      <w:tr w:rsidR="005553FF" w:rsidRPr="00716976" w14:paraId="3C3950FB" w14:textId="77777777" w:rsidTr="0027603F">
        <w:trPr>
          <w:trHeight w:val="283"/>
        </w:trPr>
        <w:tc>
          <w:tcPr>
            <w:tcW w:w="6912" w:type="dxa"/>
            <w:vAlign w:val="center"/>
          </w:tcPr>
          <w:p w14:paraId="09435C39" w14:textId="77777777" w:rsidR="005553FF" w:rsidRPr="00716976" w:rsidRDefault="005553FF" w:rsidP="005553FF">
            <w:pPr>
              <w:pStyle w:val="Tabletext"/>
              <w:spacing w:before="0" w:after="0"/>
              <w:rPr>
                <w:rFonts w:ascii="Montserrat" w:hAnsi="Montserrat"/>
                <w:sz w:val="22"/>
              </w:rPr>
            </w:pPr>
            <w:r w:rsidRPr="00716976">
              <w:rPr>
                <w:rFonts w:ascii="Montserrat" w:hAnsi="Montserrat"/>
                <w:sz w:val="22"/>
              </w:rPr>
              <w:t>Distance walking (large buildings or inter-building transit)</w:t>
            </w:r>
          </w:p>
        </w:tc>
        <w:sdt>
          <w:sdtPr>
            <w:rPr>
              <w:rFonts w:ascii="Montserrat" w:hAnsi="Montserrat"/>
              <w:sz w:val="22"/>
            </w:rPr>
            <w:id w:val="932549435"/>
            <w:placeholder>
              <w:docPart w:val="163E82E9977F494DA5224E629CDEA110"/>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78359F9D" w14:textId="58A4F2F0" w:rsidR="005553FF" w:rsidRPr="00716976" w:rsidRDefault="00276A75" w:rsidP="005553FF">
                <w:pPr>
                  <w:pStyle w:val="Tabletext"/>
                  <w:spacing w:before="0" w:after="0"/>
                  <w:jc w:val="center"/>
                  <w:rPr>
                    <w:rFonts w:ascii="Montserrat" w:hAnsi="Montserrat"/>
                    <w:sz w:val="22"/>
                  </w:rPr>
                </w:pPr>
                <w:r>
                  <w:rPr>
                    <w:rFonts w:ascii="Montserrat" w:hAnsi="Montserrat"/>
                    <w:sz w:val="22"/>
                  </w:rPr>
                  <w:t>Frequently</w:t>
                </w:r>
              </w:p>
            </w:tc>
          </w:sdtContent>
        </w:sdt>
      </w:tr>
      <w:tr w:rsidR="005553FF" w:rsidRPr="00716976" w14:paraId="68ACF2EE" w14:textId="77777777" w:rsidTr="0027603F">
        <w:trPr>
          <w:trHeight w:val="283"/>
        </w:trPr>
        <w:tc>
          <w:tcPr>
            <w:tcW w:w="6912" w:type="dxa"/>
            <w:vAlign w:val="center"/>
          </w:tcPr>
          <w:p w14:paraId="7DE48C44" w14:textId="77777777" w:rsidR="005553FF" w:rsidRPr="00716976" w:rsidRDefault="005553FF" w:rsidP="005553FF">
            <w:pPr>
              <w:pStyle w:val="Tabletext"/>
              <w:spacing w:before="0" w:after="0"/>
              <w:rPr>
                <w:rFonts w:ascii="Montserrat" w:hAnsi="Montserrat"/>
                <w:sz w:val="22"/>
              </w:rPr>
            </w:pPr>
            <w:r w:rsidRPr="00716976">
              <w:rPr>
                <w:rFonts w:ascii="Montserrat" w:hAnsi="Montserrat"/>
                <w:sz w:val="22"/>
              </w:rPr>
              <w:t xml:space="preserve">Working outdoors </w:t>
            </w:r>
          </w:p>
        </w:tc>
        <w:sdt>
          <w:sdtPr>
            <w:rPr>
              <w:rFonts w:ascii="Montserrat" w:hAnsi="Montserrat"/>
              <w:sz w:val="22"/>
            </w:rPr>
            <w:id w:val="-1076738361"/>
            <w:placeholder>
              <w:docPart w:val="4ADFDF3B9D004D559B46486B4DDB90B5"/>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3E5F9CC" w14:textId="75C40CFC" w:rsidR="005553FF" w:rsidRPr="00716976" w:rsidRDefault="00276A75" w:rsidP="005553FF">
                <w:pPr>
                  <w:pStyle w:val="Tabletext"/>
                  <w:spacing w:before="0" w:after="0"/>
                  <w:jc w:val="center"/>
                  <w:rPr>
                    <w:rFonts w:ascii="Montserrat" w:hAnsi="Montserrat"/>
                    <w:sz w:val="22"/>
                  </w:rPr>
                </w:pPr>
                <w:r>
                  <w:rPr>
                    <w:rFonts w:ascii="Montserrat" w:hAnsi="Montserrat"/>
                    <w:sz w:val="22"/>
                  </w:rPr>
                  <w:t>Never</w:t>
                </w:r>
              </w:p>
            </w:tc>
          </w:sdtContent>
        </w:sdt>
      </w:tr>
    </w:tbl>
    <w:p w14:paraId="4DF07CE9" w14:textId="77777777" w:rsidR="00945A02" w:rsidRPr="00716976" w:rsidRDefault="00945A02" w:rsidP="00945A02">
      <w:pPr>
        <w:spacing w:after="0"/>
        <w:rPr>
          <w:rFonts w:ascii="Montserrat" w:hAnsi="Montserrat"/>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155"/>
      </w:tblGrid>
      <w:tr w:rsidR="00945A02" w:rsidRPr="00716976" w14:paraId="3AA3A2A5" w14:textId="77777777" w:rsidTr="00963F2E">
        <w:trPr>
          <w:trHeight w:val="454"/>
        </w:trPr>
        <w:tc>
          <w:tcPr>
            <w:tcW w:w="6912" w:type="dxa"/>
            <w:shd w:val="clear" w:color="auto" w:fill="D9E2F3"/>
            <w:vAlign w:val="center"/>
          </w:tcPr>
          <w:p w14:paraId="1DF4D86E" w14:textId="77777777" w:rsidR="00945A02" w:rsidRPr="00716976" w:rsidRDefault="00945A02" w:rsidP="00643617">
            <w:pPr>
              <w:pStyle w:val="Tableheading"/>
              <w:spacing w:before="20" w:after="20"/>
              <w:rPr>
                <w:rFonts w:ascii="Montserrat" w:hAnsi="Montserrat"/>
                <w:sz w:val="22"/>
              </w:rPr>
            </w:pPr>
            <w:r w:rsidRPr="00716976">
              <w:rPr>
                <w:rFonts w:ascii="Montserrat" w:hAnsi="Montserrat"/>
                <w:sz w:val="22"/>
              </w:rPr>
              <w:t xml:space="preserve">MANUAL HANDLING </w:t>
            </w:r>
          </w:p>
        </w:tc>
        <w:tc>
          <w:tcPr>
            <w:tcW w:w="2155" w:type="dxa"/>
            <w:shd w:val="clear" w:color="auto" w:fill="D9E2F3"/>
            <w:vAlign w:val="center"/>
          </w:tcPr>
          <w:p w14:paraId="551FA902" w14:textId="77777777" w:rsidR="00945A02" w:rsidRPr="00716976" w:rsidRDefault="00945A02" w:rsidP="00643617">
            <w:pPr>
              <w:pStyle w:val="Tableheading"/>
              <w:spacing w:before="20" w:after="20"/>
              <w:jc w:val="center"/>
              <w:rPr>
                <w:rFonts w:ascii="Montserrat" w:hAnsi="Montserrat"/>
                <w:sz w:val="22"/>
              </w:rPr>
            </w:pPr>
            <w:r w:rsidRPr="00716976">
              <w:rPr>
                <w:rFonts w:ascii="Montserrat" w:hAnsi="Montserrat"/>
                <w:sz w:val="22"/>
              </w:rPr>
              <w:t>FREQUENCY</w:t>
            </w:r>
          </w:p>
        </w:tc>
      </w:tr>
      <w:tr w:rsidR="005553FF" w:rsidRPr="00716976" w14:paraId="0CBBBBE3" w14:textId="77777777" w:rsidTr="005C0F15">
        <w:trPr>
          <w:trHeight w:val="283"/>
        </w:trPr>
        <w:tc>
          <w:tcPr>
            <w:tcW w:w="6912" w:type="dxa"/>
            <w:vAlign w:val="center"/>
          </w:tcPr>
          <w:p w14:paraId="32A36384" w14:textId="2BAA5A95" w:rsidR="005553FF" w:rsidRPr="00716976" w:rsidRDefault="005553FF" w:rsidP="005553FF">
            <w:pPr>
              <w:pStyle w:val="Tabletext"/>
              <w:spacing w:before="20" w:after="20"/>
              <w:rPr>
                <w:rFonts w:ascii="Montserrat" w:hAnsi="Montserrat"/>
                <w:sz w:val="22"/>
              </w:rPr>
            </w:pPr>
            <w:r w:rsidRPr="00716976">
              <w:rPr>
                <w:rFonts w:ascii="Montserrat" w:hAnsi="Montserrat"/>
                <w:sz w:val="22"/>
              </w:rPr>
              <w:t>Lifting 0 – 9kg</w:t>
            </w:r>
          </w:p>
        </w:tc>
        <w:sdt>
          <w:sdtPr>
            <w:rPr>
              <w:rFonts w:ascii="Montserrat" w:hAnsi="Montserrat"/>
              <w:sz w:val="22"/>
            </w:rPr>
            <w:id w:val="118117475"/>
            <w:placeholder>
              <w:docPart w:val="BB8472D732114100AE95FACA32FEA2DE"/>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12D950C" w14:textId="546F2317" w:rsidR="005553FF" w:rsidRPr="00716976" w:rsidRDefault="00B53896"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6A7DA8FA" w14:textId="77777777" w:rsidTr="005C0F15">
        <w:trPr>
          <w:trHeight w:val="283"/>
        </w:trPr>
        <w:tc>
          <w:tcPr>
            <w:tcW w:w="6912" w:type="dxa"/>
            <w:vAlign w:val="center"/>
          </w:tcPr>
          <w:p w14:paraId="1923B4BB" w14:textId="4B58C992" w:rsidR="005553FF" w:rsidRPr="00716976" w:rsidRDefault="005553FF" w:rsidP="005553FF">
            <w:pPr>
              <w:pStyle w:val="Tabletext"/>
              <w:spacing w:before="20" w:after="20"/>
              <w:rPr>
                <w:rFonts w:ascii="Montserrat" w:hAnsi="Montserrat"/>
                <w:sz w:val="22"/>
              </w:rPr>
            </w:pPr>
            <w:r w:rsidRPr="00716976">
              <w:rPr>
                <w:rFonts w:ascii="Montserrat" w:hAnsi="Montserrat"/>
                <w:sz w:val="22"/>
              </w:rPr>
              <w:t>Lifting 10 – 15kg</w:t>
            </w:r>
          </w:p>
        </w:tc>
        <w:sdt>
          <w:sdtPr>
            <w:rPr>
              <w:rFonts w:ascii="Montserrat" w:hAnsi="Montserrat"/>
              <w:sz w:val="22"/>
            </w:rPr>
            <w:id w:val="-420258838"/>
            <w:placeholder>
              <w:docPart w:val="F750239486FD402BBD8E4FA942C5F677"/>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09D9256E" w14:textId="53248705" w:rsidR="005553FF" w:rsidRPr="00716976" w:rsidRDefault="00B53896"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044494FB" w14:textId="77777777" w:rsidTr="005C0F15">
        <w:trPr>
          <w:trHeight w:val="283"/>
        </w:trPr>
        <w:tc>
          <w:tcPr>
            <w:tcW w:w="6912" w:type="dxa"/>
            <w:vAlign w:val="center"/>
          </w:tcPr>
          <w:p w14:paraId="71C86B9D" w14:textId="4D740A87" w:rsidR="005553FF" w:rsidRPr="00716976" w:rsidRDefault="005553FF" w:rsidP="005553FF">
            <w:pPr>
              <w:pStyle w:val="Tabletext"/>
              <w:spacing w:before="20" w:after="20"/>
              <w:rPr>
                <w:rFonts w:ascii="Montserrat" w:hAnsi="Montserrat"/>
                <w:sz w:val="22"/>
              </w:rPr>
            </w:pPr>
            <w:r w:rsidRPr="00716976">
              <w:rPr>
                <w:rFonts w:ascii="Montserrat" w:hAnsi="Montserrat"/>
                <w:sz w:val="22"/>
              </w:rPr>
              <w:t>Lifting 16kg+</w:t>
            </w:r>
          </w:p>
        </w:tc>
        <w:sdt>
          <w:sdtPr>
            <w:rPr>
              <w:rFonts w:ascii="Montserrat" w:hAnsi="Montserrat"/>
              <w:sz w:val="22"/>
            </w:rPr>
            <w:id w:val="-625553425"/>
            <w:placeholder>
              <w:docPart w:val="9803B8EAA0C841F3BEBA50593E0C0463"/>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30D55C59" w14:textId="0C4852C3" w:rsidR="005553FF" w:rsidRPr="00716976" w:rsidRDefault="00B278C3"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112C94FF" w14:textId="77777777" w:rsidTr="005C0F15">
        <w:trPr>
          <w:trHeight w:val="283"/>
        </w:trPr>
        <w:tc>
          <w:tcPr>
            <w:tcW w:w="6912" w:type="dxa"/>
            <w:vAlign w:val="center"/>
          </w:tcPr>
          <w:p w14:paraId="56142212"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Climbing</w:t>
            </w:r>
          </w:p>
        </w:tc>
        <w:sdt>
          <w:sdtPr>
            <w:rPr>
              <w:rFonts w:ascii="Montserrat" w:hAnsi="Montserrat"/>
              <w:sz w:val="22"/>
            </w:rPr>
            <w:id w:val="254252788"/>
            <w:placeholder>
              <w:docPart w:val="B37A1981BB7B4ECDAFEF59C339227035"/>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D6BF1EA" w14:textId="3BB58318" w:rsidR="005553FF" w:rsidRPr="00716976" w:rsidRDefault="00482CE8"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71D794E3" w14:textId="77777777" w:rsidTr="005C0F15">
        <w:trPr>
          <w:trHeight w:val="283"/>
        </w:trPr>
        <w:tc>
          <w:tcPr>
            <w:tcW w:w="6912" w:type="dxa"/>
            <w:vAlign w:val="center"/>
          </w:tcPr>
          <w:p w14:paraId="5BD74C3B" w14:textId="45BF5FD8" w:rsidR="005553FF" w:rsidRPr="00716976" w:rsidRDefault="005553FF" w:rsidP="005553FF">
            <w:pPr>
              <w:pStyle w:val="Tabletext"/>
              <w:spacing w:before="20" w:after="20"/>
              <w:rPr>
                <w:rFonts w:ascii="Montserrat" w:hAnsi="Montserrat"/>
                <w:sz w:val="22"/>
              </w:rPr>
            </w:pPr>
            <w:r w:rsidRPr="00716976">
              <w:rPr>
                <w:rFonts w:ascii="Montserrat" w:hAnsi="Montserrat"/>
                <w:sz w:val="22"/>
              </w:rPr>
              <w:t>Running</w:t>
            </w:r>
          </w:p>
        </w:tc>
        <w:sdt>
          <w:sdtPr>
            <w:rPr>
              <w:rFonts w:ascii="Montserrat" w:hAnsi="Montserrat"/>
              <w:sz w:val="22"/>
            </w:rPr>
            <w:id w:val="145248103"/>
            <w:placeholder>
              <w:docPart w:val="A59793938B8A47229E4E12E9DDDDE0C9"/>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D946AF1" w14:textId="72195C85" w:rsidR="005553FF" w:rsidRPr="00716976" w:rsidRDefault="00482CE8"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607DF9DD" w14:textId="77777777" w:rsidTr="005C0F15">
        <w:trPr>
          <w:trHeight w:val="283"/>
        </w:trPr>
        <w:tc>
          <w:tcPr>
            <w:tcW w:w="6912" w:type="dxa"/>
            <w:vAlign w:val="center"/>
          </w:tcPr>
          <w:p w14:paraId="765CBF31"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Reaching</w:t>
            </w:r>
          </w:p>
        </w:tc>
        <w:sdt>
          <w:sdtPr>
            <w:rPr>
              <w:rFonts w:ascii="Montserrat" w:hAnsi="Montserrat"/>
              <w:sz w:val="22"/>
            </w:rPr>
            <w:id w:val="1048337965"/>
            <w:placeholder>
              <w:docPart w:val="505CB6D375A044EA81DB73CCE46B769B"/>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F1FC2B8" w14:textId="2BF1ED5B" w:rsidR="005553FF" w:rsidRPr="00716976" w:rsidRDefault="00B53896"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249BEC1E" w14:textId="77777777" w:rsidTr="005C0F15">
        <w:trPr>
          <w:trHeight w:val="283"/>
        </w:trPr>
        <w:tc>
          <w:tcPr>
            <w:tcW w:w="6912" w:type="dxa"/>
            <w:vAlign w:val="center"/>
          </w:tcPr>
          <w:p w14:paraId="48B867A5" w14:textId="6441AE2F" w:rsidR="005553FF" w:rsidRPr="00716976" w:rsidRDefault="005553FF" w:rsidP="005553FF">
            <w:pPr>
              <w:pStyle w:val="Tabletext"/>
              <w:spacing w:before="20" w:after="20"/>
              <w:rPr>
                <w:rFonts w:ascii="Montserrat" w:hAnsi="Montserrat"/>
                <w:sz w:val="22"/>
              </w:rPr>
            </w:pPr>
            <w:r w:rsidRPr="00716976">
              <w:rPr>
                <w:rFonts w:ascii="Montserrat" w:hAnsi="Montserrat"/>
                <w:sz w:val="22"/>
              </w:rPr>
              <w:t>Kneeling</w:t>
            </w:r>
          </w:p>
        </w:tc>
        <w:sdt>
          <w:sdtPr>
            <w:rPr>
              <w:rFonts w:ascii="Montserrat" w:hAnsi="Montserrat"/>
              <w:sz w:val="22"/>
            </w:rPr>
            <w:id w:val="1453669646"/>
            <w:placeholder>
              <w:docPart w:val="949945E17C3C4D80A53328885BA619F8"/>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656D13C2" w14:textId="0FC81D23" w:rsidR="005553FF" w:rsidRPr="00716976" w:rsidRDefault="00482CE8"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62D7C9DD" w14:textId="77777777" w:rsidTr="005C0F15">
        <w:trPr>
          <w:trHeight w:val="283"/>
        </w:trPr>
        <w:tc>
          <w:tcPr>
            <w:tcW w:w="6912" w:type="dxa"/>
            <w:vAlign w:val="center"/>
          </w:tcPr>
          <w:p w14:paraId="09FF9D27" w14:textId="0947B50C" w:rsidR="005553FF" w:rsidRPr="00716976" w:rsidRDefault="005553FF" w:rsidP="005553FF">
            <w:pPr>
              <w:pStyle w:val="Tabletext"/>
              <w:spacing w:before="20" w:after="20"/>
              <w:rPr>
                <w:rFonts w:ascii="Montserrat" w:hAnsi="Montserrat"/>
                <w:sz w:val="22"/>
              </w:rPr>
            </w:pPr>
            <w:r w:rsidRPr="00716976">
              <w:rPr>
                <w:rFonts w:ascii="Montserrat" w:hAnsi="Montserrat"/>
                <w:sz w:val="22"/>
              </w:rPr>
              <w:t>Foot and leg movement</w:t>
            </w:r>
          </w:p>
        </w:tc>
        <w:sdt>
          <w:sdtPr>
            <w:rPr>
              <w:rFonts w:ascii="Montserrat" w:hAnsi="Montserrat"/>
              <w:sz w:val="22"/>
            </w:rPr>
            <w:id w:val="-131021728"/>
            <w:placeholder>
              <w:docPart w:val="8CF6200DEAB04121B22BF811E3BBB67E"/>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E3C856F" w14:textId="4E8D737B" w:rsidR="005553FF" w:rsidRPr="00716976" w:rsidRDefault="00B53896"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7E1FDDC2" w14:textId="77777777" w:rsidTr="005C0F15">
        <w:trPr>
          <w:trHeight w:val="283"/>
        </w:trPr>
        <w:tc>
          <w:tcPr>
            <w:tcW w:w="6912" w:type="dxa"/>
            <w:vAlign w:val="center"/>
          </w:tcPr>
          <w:p w14:paraId="2837BFAF" w14:textId="086C8B6B"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Hand, arm and grasping movements </w:t>
            </w:r>
          </w:p>
        </w:tc>
        <w:sdt>
          <w:sdtPr>
            <w:rPr>
              <w:rFonts w:ascii="Montserrat" w:hAnsi="Montserrat"/>
              <w:sz w:val="22"/>
            </w:rPr>
            <w:id w:val="1442184047"/>
            <w:placeholder>
              <w:docPart w:val="0B0A59471838435B84EC14398CB3588A"/>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7DC15D29" w14:textId="0CF57A4B" w:rsidR="005553FF" w:rsidRPr="00716976" w:rsidRDefault="00482CE8"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3768A8ED" w14:textId="77777777" w:rsidTr="005C0F15">
        <w:trPr>
          <w:trHeight w:val="283"/>
        </w:trPr>
        <w:tc>
          <w:tcPr>
            <w:tcW w:w="6912" w:type="dxa"/>
            <w:vAlign w:val="center"/>
          </w:tcPr>
          <w:p w14:paraId="5BE77823"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Bending/squatting</w:t>
            </w:r>
          </w:p>
        </w:tc>
        <w:sdt>
          <w:sdtPr>
            <w:rPr>
              <w:rFonts w:ascii="Montserrat" w:hAnsi="Montserrat"/>
              <w:sz w:val="22"/>
            </w:rPr>
            <w:id w:val="784698680"/>
            <w:placeholder>
              <w:docPart w:val="E4484908C73E4A60A64ABCABE0490582"/>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9F8C349" w14:textId="32231F8B" w:rsidR="005553FF" w:rsidRPr="00716976" w:rsidRDefault="00482CE8"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550C1178" w14:textId="77777777" w:rsidTr="005C0F15">
        <w:trPr>
          <w:trHeight w:val="283"/>
        </w:trPr>
        <w:tc>
          <w:tcPr>
            <w:tcW w:w="6912" w:type="dxa"/>
            <w:vAlign w:val="center"/>
          </w:tcPr>
          <w:p w14:paraId="00E9E738" w14:textId="579015F8" w:rsidR="005553FF" w:rsidRPr="00716976" w:rsidRDefault="005553FF" w:rsidP="005553FF">
            <w:pPr>
              <w:pStyle w:val="Tabletext"/>
              <w:spacing w:before="20" w:after="20"/>
              <w:rPr>
                <w:rFonts w:ascii="Montserrat" w:hAnsi="Montserrat"/>
                <w:sz w:val="22"/>
              </w:rPr>
            </w:pPr>
            <w:r w:rsidRPr="00716976">
              <w:rPr>
                <w:rFonts w:ascii="Montserrat" w:hAnsi="Montserrat"/>
                <w:sz w:val="22"/>
              </w:rPr>
              <w:t>Bend/Lean Forward from Waist/Trunk twisting</w:t>
            </w:r>
          </w:p>
        </w:tc>
        <w:sdt>
          <w:sdtPr>
            <w:rPr>
              <w:rFonts w:ascii="Montserrat" w:hAnsi="Montserrat"/>
              <w:sz w:val="22"/>
            </w:rPr>
            <w:id w:val="1855852567"/>
            <w:placeholder>
              <w:docPart w:val="7EE097FAD5434ED3861B2A3500148FF0"/>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8580D89" w14:textId="63D7C433" w:rsidR="005553FF" w:rsidRPr="00716976" w:rsidRDefault="00482CE8"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4537E6E0" w14:textId="77777777" w:rsidTr="005C0F15">
        <w:trPr>
          <w:trHeight w:val="283"/>
        </w:trPr>
        <w:tc>
          <w:tcPr>
            <w:tcW w:w="6912" w:type="dxa"/>
            <w:vAlign w:val="center"/>
          </w:tcPr>
          <w:p w14:paraId="45256B08"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Push/pull</w:t>
            </w:r>
          </w:p>
        </w:tc>
        <w:sdt>
          <w:sdtPr>
            <w:rPr>
              <w:rFonts w:ascii="Montserrat" w:hAnsi="Montserrat"/>
              <w:sz w:val="22"/>
            </w:rPr>
            <w:id w:val="-1649286355"/>
            <w:placeholder>
              <w:docPart w:val="105FA4994930465C955EA617A7C4F66D"/>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787F111" w14:textId="35524868" w:rsidR="005553FF" w:rsidRPr="00716976" w:rsidRDefault="00482CE8"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4C2159D4" w14:textId="77777777" w:rsidTr="005C0F15">
        <w:trPr>
          <w:trHeight w:val="283"/>
        </w:trPr>
        <w:tc>
          <w:tcPr>
            <w:tcW w:w="6912" w:type="dxa"/>
            <w:vAlign w:val="center"/>
          </w:tcPr>
          <w:p w14:paraId="0CA10714"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Sequential repetitive movements in a short amount of time</w:t>
            </w:r>
          </w:p>
        </w:tc>
        <w:sdt>
          <w:sdtPr>
            <w:rPr>
              <w:rFonts w:ascii="Montserrat" w:hAnsi="Montserrat"/>
              <w:sz w:val="22"/>
            </w:rPr>
            <w:id w:val="482197264"/>
            <w:placeholder>
              <w:docPart w:val="D12C86C7DF9E466FA219DA0BDDAADAF8"/>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18994CBB" w14:textId="3AF92F4A" w:rsidR="005553FF" w:rsidRPr="00716976" w:rsidRDefault="0078339E" w:rsidP="005553FF">
                <w:pPr>
                  <w:pStyle w:val="Tabletext"/>
                  <w:spacing w:before="20" w:after="20"/>
                  <w:jc w:val="center"/>
                  <w:rPr>
                    <w:rFonts w:ascii="Montserrat" w:hAnsi="Montserrat"/>
                    <w:sz w:val="22"/>
                  </w:rPr>
                </w:pPr>
                <w:r>
                  <w:rPr>
                    <w:rFonts w:ascii="Montserrat" w:hAnsi="Montserrat"/>
                    <w:sz w:val="22"/>
                  </w:rPr>
                  <w:t>Frequently</w:t>
                </w:r>
              </w:p>
            </w:tc>
          </w:sdtContent>
        </w:sdt>
      </w:tr>
    </w:tbl>
    <w:p w14:paraId="3B740F24" w14:textId="3D3E954A" w:rsidR="00945A02" w:rsidRPr="00716976" w:rsidRDefault="00945A02" w:rsidP="00945A02">
      <w:pPr>
        <w:spacing w:after="0"/>
        <w:rPr>
          <w:rFonts w:ascii="Montserrat" w:hAnsi="Montserrat"/>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155"/>
      </w:tblGrid>
      <w:tr w:rsidR="00DA24D8" w:rsidRPr="00716976" w14:paraId="0D654161" w14:textId="77777777" w:rsidTr="00CD1044">
        <w:trPr>
          <w:trHeight w:val="454"/>
        </w:trPr>
        <w:tc>
          <w:tcPr>
            <w:tcW w:w="6912" w:type="dxa"/>
            <w:shd w:val="clear" w:color="auto" w:fill="D9E2F3"/>
            <w:vAlign w:val="center"/>
          </w:tcPr>
          <w:p w14:paraId="3661006B" w14:textId="77777777" w:rsidR="00DA24D8" w:rsidRPr="00716976" w:rsidRDefault="00DA24D8" w:rsidP="00CD1044">
            <w:pPr>
              <w:pStyle w:val="Tableheading"/>
              <w:spacing w:before="20" w:after="20"/>
              <w:rPr>
                <w:rFonts w:ascii="Montserrat" w:hAnsi="Montserrat"/>
                <w:sz w:val="22"/>
              </w:rPr>
            </w:pPr>
            <w:r w:rsidRPr="00716976">
              <w:rPr>
                <w:rFonts w:ascii="Montserrat" w:hAnsi="Montserrat"/>
                <w:sz w:val="22"/>
              </w:rPr>
              <w:lastRenderedPageBreak/>
              <w:t>TRAVEL</w:t>
            </w:r>
          </w:p>
        </w:tc>
        <w:tc>
          <w:tcPr>
            <w:tcW w:w="2155" w:type="dxa"/>
            <w:shd w:val="clear" w:color="auto" w:fill="D9E2F3"/>
            <w:vAlign w:val="center"/>
          </w:tcPr>
          <w:p w14:paraId="4259E2F9" w14:textId="77777777" w:rsidR="00DA24D8" w:rsidRPr="00716976" w:rsidRDefault="00DA24D8" w:rsidP="00CD1044">
            <w:pPr>
              <w:pStyle w:val="Tableheading"/>
              <w:spacing w:before="20" w:after="20"/>
              <w:jc w:val="center"/>
              <w:rPr>
                <w:rFonts w:ascii="Montserrat" w:hAnsi="Montserrat"/>
                <w:sz w:val="22"/>
              </w:rPr>
            </w:pPr>
            <w:r w:rsidRPr="00716976">
              <w:rPr>
                <w:rFonts w:ascii="Montserrat" w:hAnsi="Montserrat"/>
                <w:sz w:val="22"/>
              </w:rPr>
              <w:t>FREQUENCY</w:t>
            </w:r>
          </w:p>
        </w:tc>
      </w:tr>
      <w:tr w:rsidR="005553FF" w:rsidRPr="00716976" w14:paraId="1086B92E" w14:textId="77777777" w:rsidTr="00643ECC">
        <w:trPr>
          <w:trHeight w:val="283"/>
        </w:trPr>
        <w:tc>
          <w:tcPr>
            <w:tcW w:w="6912" w:type="dxa"/>
            <w:vAlign w:val="center"/>
          </w:tcPr>
          <w:p w14:paraId="0089CE54"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Frequent travel – multiple work sites</w:t>
            </w:r>
          </w:p>
        </w:tc>
        <w:sdt>
          <w:sdtPr>
            <w:rPr>
              <w:rFonts w:ascii="Montserrat" w:hAnsi="Montserrat"/>
              <w:sz w:val="22"/>
            </w:rPr>
            <w:id w:val="1026134990"/>
            <w:placeholder>
              <w:docPart w:val="D68762F3468145D5AD9B01298F06CE43"/>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41BD26CF" w14:textId="459E1C3E" w:rsidR="005553FF" w:rsidRPr="00716976" w:rsidRDefault="0078339E"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759C76EA" w14:textId="77777777" w:rsidTr="00643ECC">
        <w:trPr>
          <w:trHeight w:val="283"/>
        </w:trPr>
        <w:tc>
          <w:tcPr>
            <w:tcW w:w="6912" w:type="dxa"/>
            <w:vAlign w:val="center"/>
          </w:tcPr>
          <w:p w14:paraId="1B7AE0D2"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Frequent travel – driving </w:t>
            </w:r>
          </w:p>
        </w:tc>
        <w:sdt>
          <w:sdtPr>
            <w:rPr>
              <w:rFonts w:ascii="Montserrat" w:hAnsi="Montserrat"/>
              <w:sz w:val="22"/>
            </w:rPr>
            <w:id w:val="83508915"/>
            <w:placeholder>
              <w:docPart w:val="F30D76211D284142B000F5EA823E8DAC"/>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40F9A3A" w14:textId="68F3422B" w:rsidR="005553FF" w:rsidRPr="00716976" w:rsidRDefault="0078339E" w:rsidP="005553FF">
                <w:pPr>
                  <w:pStyle w:val="Tabletext"/>
                  <w:spacing w:before="20" w:after="20"/>
                  <w:jc w:val="center"/>
                  <w:rPr>
                    <w:rFonts w:ascii="Montserrat" w:hAnsi="Montserrat"/>
                    <w:sz w:val="22"/>
                  </w:rPr>
                </w:pPr>
                <w:r>
                  <w:rPr>
                    <w:rFonts w:ascii="Montserrat" w:hAnsi="Montserrat"/>
                    <w:sz w:val="22"/>
                  </w:rPr>
                  <w:t>Never</w:t>
                </w:r>
              </w:p>
            </w:tc>
          </w:sdtContent>
        </w:sdt>
      </w:tr>
    </w:tbl>
    <w:p w14:paraId="7511F862" w14:textId="77777777" w:rsidR="00B70906" w:rsidRPr="00716976" w:rsidRDefault="00B70906" w:rsidP="00B70906">
      <w:pPr>
        <w:pStyle w:val="BodyText"/>
        <w:rPr>
          <w:rFonts w:ascii="Montserrat" w:hAnsi="Montserrat"/>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2155"/>
      </w:tblGrid>
      <w:tr w:rsidR="00945A02" w:rsidRPr="00716976" w14:paraId="39DBD134" w14:textId="77777777" w:rsidTr="00963F2E">
        <w:trPr>
          <w:trHeight w:val="454"/>
        </w:trPr>
        <w:tc>
          <w:tcPr>
            <w:tcW w:w="6912" w:type="dxa"/>
            <w:shd w:val="clear" w:color="auto" w:fill="D9E2F3"/>
            <w:vAlign w:val="center"/>
          </w:tcPr>
          <w:p w14:paraId="6E75BE6D" w14:textId="77777777" w:rsidR="00945A02" w:rsidRPr="00716976" w:rsidRDefault="00945A02" w:rsidP="00643617">
            <w:pPr>
              <w:pStyle w:val="Tableheading"/>
              <w:spacing w:before="20" w:after="20"/>
              <w:rPr>
                <w:rFonts w:ascii="Montserrat" w:hAnsi="Montserrat"/>
                <w:sz w:val="22"/>
              </w:rPr>
            </w:pPr>
            <w:r w:rsidRPr="00716976">
              <w:rPr>
                <w:rFonts w:ascii="Montserrat" w:hAnsi="Montserrat"/>
                <w:sz w:val="22"/>
              </w:rPr>
              <w:t xml:space="preserve">SPECIFIC HAZARDS </w:t>
            </w:r>
          </w:p>
        </w:tc>
        <w:tc>
          <w:tcPr>
            <w:tcW w:w="2155" w:type="dxa"/>
            <w:shd w:val="clear" w:color="auto" w:fill="D9E2F3"/>
            <w:vAlign w:val="center"/>
          </w:tcPr>
          <w:p w14:paraId="36176072" w14:textId="77777777" w:rsidR="00945A02" w:rsidRPr="00716976" w:rsidRDefault="00945A02" w:rsidP="00643617">
            <w:pPr>
              <w:pStyle w:val="Tableheading"/>
              <w:spacing w:before="20" w:after="20"/>
              <w:jc w:val="center"/>
              <w:rPr>
                <w:rFonts w:ascii="Montserrat" w:hAnsi="Montserrat"/>
                <w:sz w:val="22"/>
              </w:rPr>
            </w:pPr>
            <w:r w:rsidRPr="00716976">
              <w:rPr>
                <w:rFonts w:ascii="Montserrat" w:hAnsi="Montserrat"/>
                <w:sz w:val="22"/>
              </w:rPr>
              <w:t>FREQUENCY</w:t>
            </w:r>
          </w:p>
        </w:tc>
      </w:tr>
      <w:tr w:rsidR="005553FF" w:rsidRPr="00716976" w14:paraId="65B63524" w14:textId="77777777" w:rsidTr="00C6010D">
        <w:trPr>
          <w:trHeight w:val="283"/>
        </w:trPr>
        <w:tc>
          <w:tcPr>
            <w:tcW w:w="6912" w:type="dxa"/>
            <w:vAlign w:val="center"/>
          </w:tcPr>
          <w:p w14:paraId="40F57EEC"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Working at heights </w:t>
            </w:r>
          </w:p>
        </w:tc>
        <w:sdt>
          <w:sdtPr>
            <w:rPr>
              <w:rFonts w:ascii="Montserrat" w:hAnsi="Montserrat"/>
              <w:sz w:val="22"/>
            </w:rPr>
            <w:id w:val="-856579507"/>
            <w:placeholder>
              <w:docPart w:val="CC38FCB02BF941E99ADC13845D90D6EF"/>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5130511" w14:textId="4F714F27" w:rsidR="005553FF" w:rsidRPr="00716976" w:rsidRDefault="0078339E"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638F999B" w14:textId="77777777" w:rsidTr="00C6010D">
        <w:trPr>
          <w:trHeight w:val="283"/>
        </w:trPr>
        <w:tc>
          <w:tcPr>
            <w:tcW w:w="6912" w:type="dxa"/>
            <w:vAlign w:val="center"/>
          </w:tcPr>
          <w:p w14:paraId="1A21895C"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Exposure to extreme temperatures </w:t>
            </w:r>
          </w:p>
        </w:tc>
        <w:sdt>
          <w:sdtPr>
            <w:rPr>
              <w:rFonts w:ascii="Montserrat" w:hAnsi="Montserrat"/>
              <w:sz w:val="22"/>
            </w:rPr>
            <w:id w:val="-222293135"/>
            <w:placeholder>
              <w:docPart w:val="A083BBAB903E47D99908F15D95A9E085"/>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139F5BC0" w14:textId="5775B37D" w:rsidR="005553FF" w:rsidRPr="00716976" w:rsidRDefault="0078339E"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675EE3C6" w14:textId="77777777" w:rsidTr="00C6010D">
        <w:trPr>
          <w:trHeight w:val="283"/>
        </w:trPr>
        <w:tc>
          <w:tcPr>
            <w:tcW w:w="6912" w:type="dxa"/>
            <w:vAlign w:val="center"/>
          </w:tcPr>
          <w:p w14:paraId="1704CCBE"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Operation of heavy machinery e.g. forklift</w:t>
            </w:r>
          </w:p>
        </w:tc>
        <w:sdt>
          <w:sdtPr>
            <w:rPr>
              <w:rFonts w:ascii="Montserrat" w:hAnsi="Montserrat"/>
              <w:sz w:val="22"/>
            </w:rPr>
            <w:id w:val="-887022072"/>
            <w:placeholder>
              <w:docPart w:val="238F5C6DD4BE4569AE124661013FBF10"/>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2E2F4B0C" w14:textId="3AD46F14" w:rsidR="005553FF" w:rsidRPr="00716976" w:rsidRDefault="0078339E"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0C7699BF" w14:textId="77777777" w:rsidTr="00C6010D">
        <w:trPr>
          <w:trHeight w:val="283"/>
        </w:trPr>
        <w:tc>
          <w:tcPr>
            <w:tcW w:w="6912" w:type="dxa"/>
            <w:vAlign w:val="center"/>
          </w:tcPr>
          <w:p w14:paraId="3E5509A8"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Confined spaces</w:t>
            </w:r>
          </w:p>
        </w:tc>
        <w:sdt>
          <w:sdtPr>
            <w:rPr>
              <w:rFonts w:ascii="Montserrat" w:hAnsi="Montserrat"/>
              <w:sz w:val="22"/>
            </w:rPr>
            <w:id w:val="2003393499"/>
            <w:placeholder>
              <w:docPart w:val="45DD5532ECDB40E38841E903197EE34C"/>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F604CFE" w14:textId="1A4C349E" w:rsidR="005553FF" w:rsidRPr="00716976" w:rsidRDefault="0078339E"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7345974A" w14:textId="77777777" w:rsidTr="00C6010D">
        <w:trPr>
          <w:trHeight w:val="283"/>
        </w:trPr>
        <w:tc>
          <w:tcPr>
            <w:tcW w:w="6912" w:type="dxa"/>
            <w:vAlign w:val="center"/>
          </w:tcPr>
          <w:p w14:paraId="3CF4F653"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Excessive noise</w:t>
            </w:r>
          </w:p>
        </w:tc>
        <w:sdt>
          <w:sdtPr>
            <w:rPr>
              <w:rFonts w:ascii="Montserrat" w:hAnsi="Montserrat"/>
              <w:sz w:val="22"/>
            </w:rPr>
            <w:id w:val="1514878083"/>
            <w:placeholder>
              <w:docPart w:val="397C2AF70B9F419B9EC1AB3217B147F3"/>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1C9AA200" w14:textId="7A154D22" w:rsidR="005553FF" w:rsidRPr="00716976" w:rsidRDefault="006A3A42" w:rsidP="005553FF">
                <w:pPr>
                  <w:pStyle w:val="Tabletext"/>
                  <w:spacing w:before="20" w:after="20"/>
                  <w:jc w:val="center"/>
                  <w:rPr>
                    <w:rFonts w:ascii="Montserrat" w:hAnsi="Montserrat"/>
                    <w:sz w:val="22"/>
                  </w:rPr>
                </w:pPr>
                <w:r>
                  <w:rPr>
                    <w:rFonts w:ascii="Montserrat" w:hAnsi="Montserrat"/>
                    <w:sz w:val="22"/>
                  </w:rPr>
                  <w:t>Never</w:t>
                </w:r>
              </w:p>
            </w:tc>
          </w:sdtContent>
        </w:sdt>
      </w:tr>
      <w:tr w:rsidR="005553FF" w:rsidRPr="00716976" w14:paraId="70AE396A" w14:textId="77777777" w:rsidTr="00C6010D">
        <w:trPr>
          <w:trHeight w:val="283"/>
        </w:trPr>
        <w:tc>
          <w:tcPr>
            <w:tcW w:w="6912" w:type="dxa"/>
            <w:vAlign w:val="center"/>
          </w:tcPr>
          <w:p w14:paraId="4FC9E20D" w14:textId="77777777" w:rsidR="005553FF" w:rsidRPr="00716976" w:rsidRDefault="005553FF" w:rsidP="005553FF">
            <w:pPr>
              <w:pStyle w:val="Tabletext"/>
              <w:spacing w:before="20" w:after="20"/>
              <w:rPr>
                <w:rFonts w:ascii="Montserrat" w:hAnsi="Montserrat"/>
                <w:sz w:val="22"/>
              </w:rPr>
            </w:pPr>
            <w:r w:rsidRPr="00716976">
              <w:rPr>
                <w:rFonts w:ascii="Montserrat" w:hAnsi="Montserrat"/>
                <w:sz w:val="22"/>
              </w:rPr>
              <w:t>Low lighting</w:t>
            </w:r>
          </w:p>
        </w:tc>
        <w:sdt>
          <w:sdtPr>
            <w:rPr>
              <w:rFonts w:ascii="Montserrat" w:hAnsi="Montserrat"/>
              <w:sz w:val="22"/>
            </w:rPr>
            <w:id w:val="1173610595"/>
            <w:placeholder>
              <w:docPart w:val="8727A85A756C4B80BA498F6C7FEF6F08"/>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0EF1E36B" w14:textId="13C8B85B" w:rsidR="005553FF" w:rsidRPr="00716976" w:rsidRDefault="006A3A42" w:rsidP="005553FF">
                <w:pPr>
                  <w:pStyle w:val="Tabletext"/>
                  <w:spacing w:before="20" w:after="20"/>
                  <w:jc w:val="center"/>
                  <w:rPr>
                    <w:rFonts w:ascii="Montserrat" w:hAnsi="Montserrat"/>
                    <w:sz w:val="22"/>
                  </w:rPr>
                </w:pPr>
                <w:r>
                  <w:rPr>
                    <w:rFonts w:ascii="Montserrat" w:hAnsi="Montserrat"/>
                    <w:sz w:val="22"/>
                  </w:rPr>
                  <w:t>Occasionally</w:t>
                </w:r>
              </w:p>
            </w:tc>
          </w:sdtContent>
        </w:sdt>
      </w:tr>
      <w:tr w:rsidR="005553FF" w:rsidRPr="00716976" w14:paraId="2B3504A3" w14:textId="77777777" w:rsidTr="00C6010D">
        <w:trPr>
          <w:trHeight w:val="283"/>
        </w:trPr>
        <w:tc>
          <w:tcPr>
            <w:tcW w:w="6912" w:type="dxa"/>
            <w:vAlign w:val="center"/>
          </w:tcPr>
          <w:p w14:paraId="66DD8487" w14:textId="7277169E" w:rsidR="005553FF" w:rsidRPr="00716976" w:rsidRDefault="005553FF" w:rsidP="005553FF">
            <w:pPr>
              <w:pStyle w:val="Tabletext"/>
              <w:spacing w:before="20" w:after="20"/>
              <w:rPr>
                <w:rFonts w:ascii="Montserrat" w:hAnsi="Montserrat"/>
                <w:sz w:val="22"/>
              </w:rPr>
            </w:pPr>
            <w:r w:rsidRPr="00716976">
              <w:rPr>
                <w:rFonts w:ascii="Montserrat" w:hAnsi="Montserrat"/>
                <w:sz w:val="22"/>
              </w:rPr>
              <w:t xml:space="preserve">Handling of dangerous goods/equipment e.g. gases; liquids; biological. </w:t>
            </w:r>
          </w:p>
        </w:tc>
        <w:sdt>
          <w:sdtPr>
            <w:rPr>
              <w:rFonts w:ascii="Montserrat" w:hAnsi="Montserrat"/>
              <w:sz w:val="22"/>
            </w:rPr>
            <w:id w:val="620347825"/>
            <w:placeholder>
              <w:docPart w:val="276BAFD359814C3FAA7A412F3398E40C"/>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5B3213F8" w14:textId="46E3EAE9" w:rsidR="005553FF" w:rsidRPr="00716976" w:rsidRDefault="006A3A42" w:rsidP="005553FF">
                <w:pPr>
                  <w:pStyle w:val="Tabletext"/>
                  <w:spacing w:before="20" w:after="20"/>
                  <w:jc w:val="center"/>
                  <w:rPr>
                    <w:rFonts w:ascii="Montserrat" w:hAnsi="Montserrat"/>
                    <w:sz w:val="22"/>
                  </w:rPr>
                </w:pPr>
                <w:r>
                  <w:rPr>
                    <w:rFonts w:ascii="Montserrat" w:hAnsi="Montserrat"/>
                    <w:sz w:val="22"/>
                  </w:rPr>
                  <w:t>Frequently</w:t>
                </w:r>
              </w:p>
            </w:tc>
          </w:sdtContent>
        </w:sdt>
      </w:tr>
      <w:tr w:rsidR="005553FF" w:rsidRPr="00716976" w14:paraId="4076EA71" w14:textId="77777777" w:rsidTr="00C6010D">
        <w:trPr>
          <w:trHeight w:val="283"/>
        </w:trPr>
        <w:tc>
          <w:tcPr>
            <w:tcW w:w="6912" w:type="dxa"/>
            <w:vAlign w:val="center"/>
          </w:tcPr>
          <w:p w14:paraId="0A47E4A4" w14:textId="7C554681" w:rsidR="005553FF" w:rsidRPr="00716976" w:rsidRDefault="005553FF" w:rsidP="005553FF">
            <w:pPr>
              <w:pStyle w:val="Tabletext"/>
              <w:spacing w:before="20" w:after="20"/>
              <w:rPr>
                <w:rFonts w:ascii="Montserrat" w:hAnsi="Montserrat"/>
                <w:sz w:val="22"/>
              </w:rPr>
            </w:pPr>
            <w:r w:rsidRPr="00716976">
              <w:rPr>
                <w:rFonts w:ascii="Montserrat" w:hAnsi="Montserrat"/>
                <w:sz w:val="22"/>
              </w:rPr>
              <w:t>Slippery or uneven surfaces</w:t>
            </w:r>
          </w:p>
        </w:tc>
        <w:sdt>
          <w:sdtPr>
            <w:rPr>
              <w:rFonts w:ascii="Montserrat" w:hAnsi="Montserrat"/>
              <w:sz w:val="22"/>
            </w:rPr>
            <w:id w:val="1914812267"/>
            <w:placeholder>
              <w:docPart w:val="BDB20F739EA7416BAD6604446A9FF6F6"/>
            </w:placeholder>
            <w:dropDownList>
              <w:listItem w:value="Choose an item."/>
              <w:listItem w:displayText="Frequently" w:value="Frequently"/>
              <w:listItem w:displayText="Occasionally" w:value="Occasionally"/>
              <w:listItem w:displayText="Never" w:value="Never"/>
            </w:dropDownList>
          </w:sdtPr>
          <w:sdtEndPr/>
          <w:sdtContent>
            <w:tc>
              <w:tcPr>
                <w:tcW w:w="2155" w:type="dxa"/>
              </w:tcPr>
              <w:p w14:paraId="031B1164" w14:textId="266DB9DC" w:rsidR="005553FF" w:rsidRPr="00716976" w:rsidRDefault="006A3A42" w:rsidP="005553FF">
                <w:pPr>
                  <w:pStyle w:val="Tabletext"/>
                  <w:spacing w:before="20" w:after="20"/>
                  <w:jc w:val="center"/>
                  <w:rPr>
                    <w:rFonts w:ascii="Montserrat" w:hAnsi="Montserrat"/>
                    <w:sz w:val="22"/>
                  </w:rPr>
                </w:pPr>
                <w:r>
                  <w:rPr>
                    <w:rFonts w:ascii="Montserrat" w:hAnsi="Montserrat"/>
                    <w:sz w:val="22"/>
                  </w:rPr>
                  <w:t>Frequently</w:t>
                </w:r>
              </w:p>
            </w:tc>
          </w:sdtContent>
        </w:sdt>
      </w:tr>
    </w:tbl>
    <w:p w14:paraId="2D0CC4F9" w14:textId="77777777" w:rsidR="00945A02" w:rsidRPr="00D87A87" w:rsidRDefault="00945A02" w:rsidP="00945A02">
      <w:pPr>
        <w:spacing w:after="0"/>
        <w:rPr>
          <w:rFonts w:ascii="Montserrat" w:hAnsi="Montserrat"/>
          <w:sz w:val="4"/>
        </w:rPr>
      </w:pPr>
    </w:p>
    <w:p w14:paraId="5DED5FB8" w14:textId="77777777" w:rsidR="00945A02" w:rsidRPr="00D87A87" w:rsidRDefault="00945A02" w:rsidP="00945A02">
      <w:pPr>
        <w:spacing w:after="0"/>
        <w:rPr>
          <w:rFonts w:ascii="Montserrat" w:hAnsi="Montserrat"/>
        </w:rPr>
      </w:pPr>
    </w:p>
    <w:p w14:paraId="6D70B71F" w14:textId="77777777" w:rsidR="00945A02" w:rsidRPr="00D87A87" w:rsidRDefault="00945A02" w:rsidP="00945A02">
      <w:pPr>
        <w:pStyle w:val="ListParagraph"/>
        <w:spacing w:after="240"/>
        <w:ind w:left="0"/>
        <w:rPr>
          <w:rFonts w:ascii="Montserrat" w:hAnsi="Montserrat"/>
        </w:rPr>
        <w:sectPr w:rsidR="00945A02" w:rsidRPr="00D87A87" w:rsidSect="00945A02">
          <w:type w:val="continuous"/>
          <w:pgSz w:w="11906" w:h="16838"/>
          <w:pgMar w:top="1080" w:right="1440" w:bottom="1080" w:left="1440" w:header="709" w:footer="709" w:gutter="0"/>
          <w:cols w:space="708"/>
          <w:docGrid w:linePitch="360"/>
        </w:sectPr>
      </w:pPr>
    </w:p>
    <w:p w14:paraId="2C52D7BA" w14:textId="77777777" w:rsidR="00945A02" w:rsidRPr="00D87A87" w:rsidRDefault="00945A02" w:rsidP="00436E0A">
      <w:pPr>
        <w:pStyle w:val="BodyText"/>
        <w:rPr>
          <w:rFonts w:ascii="Montserrat" w:hAnsi="Montserrat"/>
          <w:lang w:eastAsia="ja-JP"/>
        </w:rPr>
      </w:pPr>
    </w:p>
    <w:sectPr w:rsidR="00945A02" w:rsidRPr="00D87A87" w:rsidSect="006F09E8">
      <w:headerReference w:type="even" r:id="rId25"/>
      <w:headerReference w:type="default" r:id="rId26"/>
      <w:footerReference w:type="even" r:id="rId27"/>
      <w:footerReference w:type="default" r:id="rId28"/>
      <w:headerReference w:type="first" r:id="rId29"/>
      <w:footerReference w:type="first" r:id="rId30"/>
      <w:type w:val="continuous"/>
      <w:pgSz w:w="11906" w:h="16838" w:code="9"/>
      <w:pgMar w:top="851" w:right="1134" w:bottom="1134" w:left="1134" w:header="680"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DA570" w14:textId="77777777" w:rsidR="001C19AB" w:rsidRDefault="001C19AB" w:rsidP="00E45888">
      <w:r>
        <w:separator/>
      </w:r>
    </w:p>
  </w:endnote>
  <w:endnote w:type="continuationSeparator" w:id="0">
    <w:p w14:paraId="0437434C" w14:textId="77777777" w:rsidR="001C19AB" w:rsidRDefault="001C19AB" w:rsidP="00E4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venir-Light">
    <w:charset w:val="00"/>
    <w:family w:val="auto"/>
    <w:pitch w:val="default"/>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msminch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6516" w14:textId="77777777" w:rsidR="00072674" w:rsidRPr="00AF1222" w:rsidRDefault="00072674" w:rsidP="00E45888">
    <w:pPr>
      <w:pStyle w:val="Footer"/>
      <w:rPr>
        <w:rFonts w:ascii="Calibri" w:hAnsi="Calibri"/>
        <w:b/>
        <w:color w:val="F00000"/>
        <w:sz w:val="24"/>
      </w:rPr>
    </w:pPr>
    <w:r>
      <w:fldChar w:fldCharType="begin" w:fldLock="1"/>
    </w:r>
    <w:r>
      <w:instrText xml:space="preserve"> DOCPROPERTY bjFooterEvenPageDocProperty \* MERGEFORMAT </w:instrText>
    </w:r>
    <w:r>
      <w:fldChar w:fldCharType="separate"/>
    </w:r>
  </w:p>
  <w:p w14:paraId="716BDA33" w14:textId="77777777" w:rsidR="00072674" w:rsidRPr="00AF1222" w:rsidRDefault="00072674" w:rsidP="00E45888">
    <w:pPr>
      <w:pStyle w:val="Footer"/>
    </w:pPr>
    <w:r w:rsidRPr="00AF1222">
      <w:t>UNCLASSIFIED</w:t>
    </w:r>
    <w:r>
      <w:t xml:space="preserve"> </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97787" w14:textId="77777777" w:rsidR="00072674" w:rsidRPr="00AF1222" w:rsidRDefault="00072674" w:rsidP="00E45888">
    <w:pPr>
      <w:pStyle w:val="Footer"/>
      <w:rPr>
        <w:rFonts w:ascii="Calibri" w:hAnsi="Calibri"/>
        <w:b/>
        <w:color w:val="F00000"/>
        <w:sz w:val="24"/>
      </w:rPr>
    </w:pPr>
    <w:r>
      <w:fldChar w:fldCharType="begin" w:fldLock="1"/>
    </w:r>
    <w:r>
      <w:instrText xml:space="preserve"> DOCPROPERTY bjFooterFirstPageDocProperty \* MERGEFORMAT </w:instrText>
    </w:r>
    <w:r>
      <w:fldChar w:fldCharType="separate"/>
    </w:r>
  </w:p>
  <w:p w14:paraId="01DB7892" w14:textId="77777777" w:rsidR="00072674" w:rsidRPr="00AF1222" w:rsidRDefault="00072674" w:rsidP="00E45888">
    <w:pPr>
      <w:pStyle w:val="Footer"/>
    </w:pPr>
    <w:r w:rsidRPr="00AF1222">
      <w:t>UNCLASSIFIED</w:t>
    </w:r>
    <w:r>
      <w:t xml:space="preserve"> </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F4B1E" w14:textId="77777777" w:rsidR="00436E0A" w:rsidRDefault="00436E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7549A" w14:textId="77777777" w:rsidR="00436E0A" w:rsidRDefault="00436E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1053" w14:textId="77777777" w:rsidR="00436E0A" w:rsidRDefault="00436E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1B25E" w14:textId="77777777" w:rsidR="001C19AB" w:rsidRDefault="001C19AB" w:rsidP="00E45888">
      <w:r>
        <w:separator/>
      </w:r>
    </w:p>
  </w:footnote>
  <w:footnote w:type="continuationSeparator" w:id="0">
    <w:p w14:paraId="228D4564" w14:textId="77777777" w:rsidR="001C19AB" w:rsidRDefault="001C19AB" w:rsidP="00E45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C165C" w14:textId="77777777" w:rsidR="00072674" w:rsidRPr="00AF1222" w:rsidRDefault="00072674" w:rsidP="00E45888">
    <w:pPr>
      <w:pStyle w:val="Header"/>
      <w:rPr>
        <w:rFonts w:ascii="Calibri" w:hAnsi="Calibri"/>
        <w:color w:val="000000"/>
        <w:sz w:val="22"/>
      </w:rPr>
    </w:pPr>
    <w:r>
      <w:fldChar w:fldCharType="begin" w:fldLock="1"/>
    </w:r>
    <w:r>
      <w:instrText xml:space="preserve"> DOCPROPERTY bjHeaderEvenPageDocProperty \* MERGEFORMAT </w:instrText>
    </w:r>
    <w:r>
      <w:fldChar w:fldCharType="separate"/>
    </w:r>
    <w:r w:rsidRPr="00AF1222">
      <w:rPr>
        <w:rFonts w:ascii="Calibri" w:hAnsi="Calibri"/>
        <w:b/>
        <w:color w:val="F00000"/>
        <w:sz w:val="24"/>
      </w:rPr>
      <w:t>UNCLASSIFIED</w:t>
    </w:r>
  </w:p>
  <w:p w14:paraId="03F27DE6" w14:textId="77777777" w:rsidR="00072674" w:rsidRPr="00AF1222" w:rsidRDefault="00072674" w:rsidP="00E45888">
    <w:pPr>
      <w:pStyle w:val="Header"/>
    </w:pPr>
    <w:r w:rsidRPr="00AF1222">
      <w:rPr>
        <w:rFonts w:ascii="Calibri" w:hAnsi="Calibri"/>
        <w:b/>
        <w:color w:val="F00000"/>
        <w:sz w:val="24"/>
      </w:rPr>
      <w:t xml:space="preserve"> </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269250"/>
      <w:docPartObj>
        <w:docPartGallery w:val="Watermarks"/>
        <w:docPartUnique/>
      </w:docPartObj>
    </w:sdtPr>
    <w:sdtEndPr/>
    <w:sdtContent>
      <w:p w14:paraId="5C6B5701" w14:textId="25C1535E" w:rsidR="008E4AF3" w:rsidRDefault="00945243">
        <w:pPr>
          <w:pStyle w:val="Header"/>
        </w:pPr>
        <w:r>
          <w:rPr>
            <w:noProof/>
          </w:rPr>
          <w:pict w14:anchorId="1AC2B5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25743" w14:textId="77777777" w:rsidR="00072674" w:rsidRPr="00AF1222" w:rsidRDefault="00072674" w:rsidP="00E45888">
    <w:pPr>
      <w:pStyle w:val="Header"/>
      <w:rPr>
        <w:rFonts w:ascii="Calibri" w:hAnsi="Calibri"/>
        <w:color w:val="000000"/>
        <w:sz w:val="22"/>
      </w:rPr>
    </w:pPr>
    <w:r>
      <w:fldChar w:fldCharType="begin" w:fldLock="1"/>
    </w:r>
    <w:r>
      <w:instrText xml:space="preserve"> DOCPROPERTY bjHeaderFirstPageDocProperty \* MERGEFORMAT </w:instrText>
    </w:r>
    <w:r>
      <w:fldChar w:fldCharType="separate"/>
    </w:r>
    <w:r w:rsidRPr="00AF1222">
      <w:rPr>
        <w:rFonts w:ascii="Calibri" w:hAnsi="Calibri"/>
        <w:b/>
        <w:color w:val="F00000"/>
        <w:sz w:val="24"/>
      </w:rPr>
      <w:t>UNCLASSIFIED</w:t>
    </w:r>
  </w:p>
  <w:p w14:paraId="5FDA914F" w14:textId="77777777" w:rsidR="00072674" w:rsidRPr="00AF1222" w:rsidRDefault="00072674" w:rsidP="00E45888">
    <w:pPr>
      <w:pStyle w:val="Header"/>
    </w:pPr>
    <w:r w:rsidRPr="00AF1222">
      <w:rPr>
        <w:rFonts w:ascii="Calibri" w:hAnsi="Calibri"/>
        <w:b/>
        <w:color w:val="F00000"/>
        <w:sz w:val="24"/>
      </w:rPr>
      <w:t xml:space="preserve"> </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C1EA2" w14:textId="77777777" w:rsidR="00436E0A" w:rsidRDefault="00436E0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AC4F" w14:textId="77777777" w:rsidR="00436E0A" w:rsidRDefault="00436E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E13A0" w14:textId="77777777" w:rsidR="00436E0A" w:rsidRDefault="00436E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4E62CF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F140F"/>
    <w:multiLevelType w:val="hybridMultilevel"/>
    <w:tmpl w:val="A9C4793C"/>
    <w:lvl w:ilvl="0" w:tplc="5A62DB1C">
      <w:start w:val="1"/>
      <w:numFmt w:val="decimal"/>
      <w:lvlText w:val="%1."/>
      <w:lvlJc w:val="left"/>
      <w:pPr>
        <w:ind w:left="720" w:hanging="360"/>
      </w:pPr>
      <w:rPr>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1A3D91"/>
    <w:multiLevelType w:val="hybridMultilevel"/>
    <w:tmpl w:val="FBBE5D10"/>
    <w:lvl w:ilvl="0" w:tplc="837A54F8">
      <w:start w:val="1"/>
      <w:numFmt w:val="bullet"/>
      <w:pStyle w:val="Tabledotpoin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92646A7"/>
    <w:multiLevelType w:val="hybridMultilevel"/>
    <w:tmpl w:val="F684C8BC"/>
    <w:lvl w:ilvl="0" w:tplc="69D6CE5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A722318"/>
    <w:multiLevelType w:val="hybridMultilevel"/>
    <w:tmpl w:val="FD5068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A733470"/>
    <w:multiLevelType w:val="hybridMultilevel"/>
    <w:tmpl w:val="DFD0E0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B967CA"/>
    <w:multiLevelType w:val="hybridMultilevel"/>
    <w:tmpl w:val="119E4D9C"/>
    <w:lvl w:ilvl="0" w:tplc="880A59D0">
      <w:start w:val="1"/>
      <w:numFmt w:val="bullet"/>
      <w:pStyle w:val="DotPoint"/>
      <w:lvlText w:val=""/>
      <w:lvlJc w:val="left"/>
      <w:pPr>
        <w:ind w:left="360" w:hanging="360"/>
      </w:pPr>
      <w:rPr>
        <w:rFonts w:ascii="Symbol" w:hAnsi="Symbol" w:hint="default"/>
      </w:rPr>
    </w:lvl>
    <w:lvl w:ilvl="1" w:tplc="0C090019">
      <w:start w:val="1"/>
      <w:numFmt w:val="bullet"/>
      <w:pStyle w:val="SubdotPoint"/>
      <w:lvlText w:val="o"/>
      <w:lvlJc w:val="left"/>
      <w:pPr>
        <w:ind w:left="1080" w:hanging="360"/>
      </w:pPr>
      <w:rPr>
        <w:rFonts w:ascii="Courier New" w:hAnsi="Courier New" w:cs="Courier New"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cs="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cs="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7" w15:restartNumberingAfterBreak="0">
    <w:nsid w:val="3E061DA9"/>
    <w:multiLevelType w:val="hybridMultilevel"/>
    <w:tmpl w:val="52366478"/>
    <w:lvl w:ilvl="0" w:tplc="34366F6C">
      <w:start w:val="1"/>
      <w:numFmt w:val="decimal"/>
      <w:pStyle w:val="NumberedPoints"/>
      <w:lvlText w:val="%1."/>
      <w:lvlJc w:val="left"/>
      <w:pPr>
        <w:ind w:left="360" w:hanging="360"/>
      </w:pPr>
    </w:lvl>
    <w:lvl w:ilvl="1" w:tplc="B63A6604"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abstractNum w:abstractNumId="8" w15:restartNumberingAfterBreak="0">
    <w:nsid w:val="46FE3790"/>
    <w:multiLevelType w:val="hybridMultilevel"/>
    <w:tmpl w:val="7A36D1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775046C"/>
    <w:multiLevelType w:val="multilevel"/>
    <w:tmpl w:val="807ED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B93F88"/>
    <w:multiLevelType w:val="hybridMultilevel"/>
    <w:tmpl w:val="03D0C62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F6D42AE"/>
    <w:multiLevelType w:val="hybridMultilevel"/>
    <w:tmpl w:val="B978AB46"/>
    <w:lvl w:ilvl="0" w:tplc="E9FC0AB4">
      <w:start w:val="1"/>
      <w:numFmt w:val="decimal"/>
      <w:pStyle w:val="TableNumberList"/>
      <w:lvlText w:val="%1."/>
      <w:lvlJc w:val="left"/>
      <w:pPr>
        <w:ind w:left="1077" w:hanging="360"/>
      </w:pPr>
    </w:lvl>
    <w:lvl w:ilvl="1" w:tplc="0C090019">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num w:numId="1" w16cid:durableId="1695226851">
    <w:abstractNumId w:val="6"/>
  </w:num>
  <w:num w:numId="2" w16cid:durableId="1231190169">
    <w:abstractNumId w:val="7"/>
  </w:num>
  <w:num w:numId="3" w16cid:durableId="1624070994">
    <w:abstractNumId w:val="2"/>
  </w:num>
  <w:num w:numId="4" w16cid:durableId="1759670438">
    <w:abstractNumId w:val="0"/>
  </w:num>
  <w:num w:numId="5" w16cid:durableId="136840248">
    <w:abstractNumId w:val="11"/>
  </w:num>
  <w:num w:numId="6" w16cid:durableId="1633629037">
    <w:abstractNumId w:val="1"/>
  </w:num>
  <w:num w:numId="7" w16cid:durableId="1679580180">
    <w:abstractNumId w:val="8"/>
  </w:num>
  <w:num w:numId="8" w16cid:durableId="237057027">
    <w:abstractNumId w:val="5"/>
  </w:num>
  <w:num w:numId="9" w16cid:durableId="237787024">
    <w:abstractNumId w:val="3"/>
  </w:num>
  <w:num w:numId="10" w16cid:durableId="1901748104">
    <w:abstractNumId w:val="10"/>
  </w:num>
  <w:num w:numId="11" w16cid:durableId="277299787">
    <w:abstractNumId w:val="3"/>
  </w:num>
  <w:num w:numId="12" w16cid:durableId="567232885">
    <w:abstractNumId w:val="9"/>
  </w:num>
  <w:num w:numId="13" w16cid:durableId="28901559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attachedTemplate r:id="rId1"/>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299"/>
    <w:rsid w:val="000021F5"/>
    <w:rsid w:val="00002BDD"/>
    <w:rsid w:val="00002D76"/>
    <w:rsid w:val="000043CB"/>
    <w:rsid w:val="0000451E"/>
    <w:rsid w:val="00005003"/>
    <w:rsid w:val="00005214"/>
    <w:rsid w:val="00005A72"/>
    <w:rsid w:val="00006312"/>
    <w:rsid w:val="00007D57"/>
    <w:rsid w:val="00014343"/>
    <w:rsid w:val="00015483"/>
    <w:rsid w:val="0001642D"/>
    <w:rsid w:val="000230E5"/>
    <w:rsid w:val="00026D85"/>
    <w:rsid w:val="000275DB"/>
    <w:rsid w:val="0002771D"/>
    <w:rsid w:val="00034905"/>
    <w:rsid w:val="00036182"/>
    <w:rsid w:val="00040CD3"/>
    <w:rsid w:val="00044187"/>
    <w:rsid w:val="000444E7"/>
    <w:rsid w:val="0004455D"/>
    <w:rsid w:val="000456D1"/>
    <w:rsid w:val="000456E0"/>
    <w:rsid w:val="00045D17"/>
    <w:rsid w:val="0005077F"/>
    <w:rsid w:val="00050EB9"/>
    <w:rsid w:val="00051744"/>
    <w:rsid w:val="00052DEE"/>
    <w:rsid w:val="00053B28"/>
    <w:rsid w:val="00055514"/>
    <w:rsid w:val="00057CF9"/>
    <w:rsid w:val="00060F0A"/>
    <w:rsid w:val="00061670"/>
    <w:rsid w:val="00063752"/>
    <w:rsid w:val="00063E07"/>
    <w:rsid w:val="000713F3"/>
    <w:rsid w:val="00072674"/>
    <w:rsid w:val="00074DA8"/>
    <w:rsid w:val="00075C33"/>
    <w:rsid w:val="0007653C"/>
    <w:rsid w:val="00076D3A"/>
    <w:rsid w:val="00083084"/>
    <w:rsid w:val="00085AEC"/>
    <w:rsid w:val="00086B03"/>
    <w:rsid w:val="00090C5A"/>
    <w:rsid w:val="00091321"/>
    <w:rsid w:val="00094562"/>
    <w:rsid w:val="00095175"/>
    <w:rsid w:val="00095962"/>
    <w:rsid w:val="000978BA"/>
    <w:rsid w:val="000A2FBF"/>
    <w:rsid w:val="000A5186"/>
    <w:rsid w:val="000B230F"/>
    <w:rsid w:val="000B4396"/>
    <w:rsid w:val="000B622C"/>
    <w:rsid w:val="000C3654"/>
    <w:rsid w:val="000C452E"/>
    <w:rsid w:val="000C4F35"/>
    <w:rsid w:val="000C5C35"/>
    <w:rsid w:val="000C6888"/>
    <w:rsid w:val="000D33A6"/>
    <w:rsid w:val="000D3973"/>
    <w:rsid w:val="000D4AD5"/>
    <w:rsid w:val="000E2939"/>
    <w:rsid w:val="000E35C0"/>
    <w:rsid w:val="000E639E"/>
    <w:rsid w:val="000F1381"/>
    <w:rsid w:val="000F2365"/>
    <w:rsid w:val="000F2684"/>
    <w:rsid w:val="000F2688"/>
    <w:rsid w:val="000F6FA2"/>
    <w:rsid w:val="0010052B"/>
    <w:rsid w:val="00106F9E"/>
    <w:rsid w:val="001109CF"/>
    <w:rsid w:val="00113234"/>
    <w:rsid w:val="00114CE0"/>
    <w:rsid w:val="00116162"/>
    <w:rsid w:val="00121F61"/>
    <w:rsid w:val="00126652"/>
    <w:rsid w:val="00127312"/>
    <w:rsid w:val="00131316"/>
    <w:rsid w:val="00131D6D"/>
    <w:rsid w:val="001324A3"/>
    <w:rsid w:val="00141616"/>
    <w:rsid w:val="001429A6"/>
    <w:rsid w:val="00147697"/>
    <w:rsid w:val="001501F0"/>
    <w:rsid w:val="0015056D"/>
    <w:rsid w:val="001543AB"/>
    <w:rsid w:val="001552C6"/>
    <w:rsid w:val="00157643"/>
    <w:rsid w:val="00160D2A"/>
    <w:rsid w:val="00163B9B"/>
    <w:rsid w:val="00163C35"/>
    <w:rsid w:val="00165B79"/>
    <w:rsid w:val="00166318"/>
    <w:rsid w:val="0016790E"/>
    <w:rsid w:val="001715C5"/>
    <w:rsid w:val="00171D04"/>
    <w:rsid w:val="0017206A"/>
    <w:rsid w:val="00173E02"/>
    <w:rsid w:val="00175564"/>
    <w:rsid w:val="0017746E"/>
    <w:rsid w:val="001820F0"/>
    <w:rsid w:val="00183A2A"/>
    <w:rsid w:val="00185003"/>
    <w:rsid w:val="001905C2"/>
    <w:rsid w:val="001948AD"/>
    <w:rsid w:val="00196DC8"/>
    <w:rsid w:val="00197133"/>
    <w:rsid w:val="001A12DC"/>
    <w:rsid w:val="001A36F2"/>
    <w:rsid w:val="001A743B"/>
    <w:rsid w:val="001B306F"/>
    <w:rsid w:val="001B4119"/>
    <w:rsid w:val="001B548C"/>
    <w:rsid w:val="001C19AB"/>
    <w:rsid w:val="001C206E"/>
    <w:rsid w:val="001C56DD"/>
    <w:rsid w:val="001C58FC"/>
    <w:rsid w:val="001C5C5F"/>
    <w:rsid w:val="001C74C9"/>
    <w:rsid w:val="001C7CEE"/>
    <w:rsid w:val="001D0161"/>
    <w:rsid w:val="001D0BB4"/>
    <w:rsid w:val="001D2307"/>
    <w:rsid w:val="001D284A"/>
    <w:rsid w:val="001D2953"/>
    <w:rsid w:val="001D667B"/>
    <w:rsid w:val="001E012D"/>
    <w:rsid w:val="001E0E23"/>
    <w:rsid w:val="001E4388"/>
    <w:rsid w:val="001E49C0"/>
    <w:rsid w:val="001E5640"/>
    <w:rsid w:val="001E78A6"/>
    <w:rsid w:val="001F2C45"/>
    <w:rsid w:val="001F2F21"/>
    <w:rsid w:val="001F5D6C"/>
    <w:rsid w:val="001F76A4"/>
    <w:rsid w:val="002014E5"/>
    <w:rsid w:val="00203AB2"/>
    <w:rsid w:val="00204473"/>
    <w:rsid w:val="0020493E"/>
    <w:rsid w:val="0020753D"/>
    <w:rsid w:val="002075D3"/>
    <w:rsid w:val="00210087"/>
    <w:rsid w:val="002113B4"/>
    <w:rsid w:val="0021151E"/>
    <w:rsid w:val="00211DE9"/>
    <w:rsid w:val="00214732"/>
    <w:rsid w:val="0021776F"/>
    <w:rsid w:val="002177F6"/>
    <w:rsid w:val="00217C78"/>
    <w:rsid w:val="00220092"/>
    <w:rsid w:val="0022236D"/>
    <w:rsid w:val="0022368F"/>
    <w:rsid w:val="0022484E"/>
    <w:rsid w:val="00225BE0"/>
    <w:rsid w:val="0022635A"/>
    <w:rsid w:val="0022677F"/>
    <w:rsid w:val="0023024E"/>
    <w:rsid w:val="00231B57"/>
    <w:rsid w:val="002334A4"/>
    <w:rsid w:val="002336C9"/>
    <w:rsid w:val="00233F32"/>
    <w:rsid w:val="002346E2"/>
    <w:rsid w:val="0023640E"/>
    <w:rsid w:val="0024005B"/>
    <w:rsid w:val="00240780"/>
    <w:rsid w:val="00243603"/>
    <w:rsid w:val="00245749"/>
    <w:rsid w:val="00245F1A"/>
    <w:rsid w:val="0024743E"/>
    <w:rsid w:val="00251356"/>
    <w:rsid w:val="00251406"/>
    <w:rsid w:val="00252449"/>
    <w:rsid w:val="0025286B"/>
    <w:rsid w:val="0026001C"/>
    <w:rsid w:val="0026012D"/>
    <w:rsid w:val="00262DEE"/>
    <w:rsid w:val="00263188"/>
    <w:rsid w:val="0026703B"/>
    <w:rsid w:val="0027094B"/>
    <w:rsid w:val="00271701"/>
    <w:rsid w:val="00272F0B"/>
    <w:rsid w:val="00274701"/>
    <w:rsid w:val="002753AE"/>
    <w:rsid w:val="002756D8"/>
    <w:rsid w:val="00276134"/>
    <w:rsid w:val="00276A75"/>
    <w:rsid w:val="002826AC"/>
    <w:rsid w:val="00282B3D"/>
    <w:rsid w:val="002840E6"/>
    <w:rsid w:val="002841BA"/>
    <w:rsid w:val="00284C2B"/>
    <w:rsid w:val="00284D8B"/>
    <w:rsid w:val="00285B53"/>
    <w:rsid w:val="00287020"/>
    <w:rsid w:val="00290E50"/>
    <w:rsid w:val="00290FAD"/>
    <w:rsid w:val="002937FF"/>
    <w:rsid w:val="00294313"/>
    <w:rsid w:val="00294D3C"/>
    <w:rsid w:val="00295705"/>
    <w:rsid w:val="002A0C3B"/>
    <w:rsid w:val="002A2A69"/>
    <w:rsid w:val="002A4037"/>
    <w:rsid w:val="002A43D2"/>
    <w:rsid w:val="002A49EE"/>
    <w:rsid w:val="002A5100"/>
    <w:rsid w:val="002A74F6"/>
    <w:rsid w:val="002B10A1"/>
    <w:rsid w:val="002B1194"/>
    <w:rsid w:val="002B28FF"/>
    <w:rsid w:val="002B297D"/>
    <w:rsid w:val="002B4318"/>
    <w:rsid w:val="002B54EE"/>
    <w:rsid w:val="002C3920"/>
    <w:rsid w:val="002C41BC"/>
    <w:rsid w:val="002C79A1"/>
    <w:rsid w:val="002D07A1"/>
    <w:rsid w:val="002D153D"/>
    <w:rsid w:val="002D2873"/>
    <w:rsid w:val="002D2A0D"/>
    <w:rsid w:val="002D3E7E"/>
    <w:rsid w:val="002D4D65"/>
    <w:rsid w:val="002D5B71"/>
    <w:rsid w:val="002D5FFF"/>
    <w:rsid w:val="002D70CB"/>
    <w:rsid w:val="002D7380"/>
    <w:rsid w:val="002E0D12"/>
    <w:rsid w:val="002E6343"/>
    <w:rsid w:val="002E78B8"/>
    <w:rsid w:val="002F0510"/>
    <w:rsid w:val="002F101E"/>
    <w:rsid w:val="002F3365"/>
    <w:rsid w:val="002F69C3"/>
    <w:rsid w:val="00302050"/>
    <w:rsid w:val="0030208D"/>
    <w:rsid w:val="003020B5"/>
    <w:rsid w:val="0030383A"/>
    <w:rsid w:val="00304454"/>
    <w:rsid w:val="003048C7"/>
    <w:rsid w:val="00304D1A"/>
    <w:rsid w:val="00305A5F"/>
    <w:rsid w:val="00306A04"/>
    <w:rsid w:val="00306ED0"/>
    <w:rsid w:val="00313714"/>
    <w:rsid w:val="0031523D"/>
    <w:rsid w:val="00321697"/>
    <w:rsid w:val="00323A82"/>
    <w:rsid w:val="003257AA"/>
    <w:rsid w:val="00326758"/>
    <w:rsid w:val="00327679"/>
    <w:rsid w:val="003340EB"/>
    <w:rsid w:val="00334F25"/>
    <w:rsid w:val="0033768C"/>
    <w:rsid w:val="00337779"/>
    <w:rsid w:val="003418B6"/>
    <w:rsid w:val="00344845"/>
    <w:rsid w:val="003461EF"/>
    <w:rsid w:val="00347432"/>
    <w:rsid w:val="00347F4E"/>
    <w:rsid w:val="00350170"/>
    <w:rsid w:val="00352834"/>
    <w:rsid w:val="0035537A"/>
    <w:rsid w:val="003558DE"/>
    <w:rsid w:val="00355F32"/>
    <w:rsid w:val="00356DD0"/>
    <w:rsid w:val="0036038A"/>
    <w:rsid w:val="0036043B"/>
    <w:rsid w:val="003606FC"/>
    <w:rsid w:val="003660FD"/>
    <w:rsid w:val="00366983"/>
    <w:rsid w:val="003672CB"/>
    <w:rsid w:val="00367C98"/>
    <w:rsid w:val="003721A7"/>
    <w:rsid w:val="00373FED"/>
    <w:rsid w:val="003743B3"/>
    <w:rsid w:val="00374A99"/>
    <w:rsid w:val="00382606"/>
    <w:rsid w:val="00384332"/>
    <w:rsid w:val="00386B65"/>
    <w:rsid w:val="0039040A"/>
    <w:rsid w:val="00392AFC"/>
    <w:rsid w:val="00394A89"/>
    <w:rsid w:val="003958AF"/>
    <w:rsid w:val="00395CFD"/>
    <w:rsid w:val="00395E36"/>
    <w:rsid w:val="00396A7D"/>
    <w:rsid w:val="003A3785"/>
    <w:rsid w:val="003B7B87"/>
    <w:rsid w:val="003C1FE5"/>
    <w:rsid w:val="003C25E5"/>
    <w:rsid w:val="003C3442"/>
    <w:rsid w:val="003C6108"/>
    <w:rsid w:val="003C6256"/>
    <w:rsid w:val="003D422A"/>
    <w:rsid w:val="003E0DE6"/>
    <w:rsid w:val="003E16E9"/>
    <w:rsid w:val="003E22F1"/>
    <w:rsid w:val="003E66DA"/>
    <w:rsid w:val="003E7662"/>
    <w:rsid w:val="003F15D1"/>
    <w:rsid w:val="003F6680"/>
    <w:rsid w:val="00402D13"/>
    <w:rsid w:val="004030CC"/>
    <w:rsid w:val="004030F1"/>
    <w:rsid w:val="004061F4"/>
    <w:rsid w:val="004073BB"/>
    <w:rsid w:val="00407702"/>
    <w:rsid w:val="00410BF0"/>
    <w:rsid w:val="00411A7E"/>
    <w:rsid w:val="004121AA"/>
    <w:rsid w:val="00412304"/>
    <w:rsid w:val="0041276F"/>
    <w:rsid w:val="00416F76"/>
    <w:rsid w:val="00417A45"/>
    <w:rsid w:val="00420A4B"/>
    <w:rsid w:val="00423241"/>
    <w:rsid w:val="0042331E"/>
    <w:rsid w:val="004237C0"/>
    <w:rsid w:val="00431362"/>
    <w:rsid w:val="00431D31"/>
    <w:rsid w:val="00432176"/>
    <w:rsid w:val="004328E0"/>
    <w:rsid w:val="00432969"/>
    <w:rsid w:val="004344D7"/>
    <w:rsid w:val="00434524"/>
    <w:rsid w:val="0043559B"/>
    <w:rsid w:val="00435988"/>
    <w:rsid w:val="004367C9"/>
    <w:rsid w:val="00436E0A"/>
    <w:rsid w:val="004379C5"/>
    <w:rsid w:val="00440141"/>
    <w:rsid w:val="00440D74"/>
    <w:rsid w:val="00441286"/>
    <w:rsid w:val="00441ECC"/>
    <w:rsid w:val="00442939"/>
    <w:rsid w:val="004448A3"/>
    <w:rsid w:val="00444C59"/>
    <w:rsid w:val="004530AE"/>
    <w:rsid w:val="00454438"/>
    <w:rsid w:val="00455CDA"/>
    <w:rsid w:val="00456927"/>
    <w:rsid w:val="00461819"/>
    <w:rsid w:val="00464D35"/>
    <w:rsid w:val="00474D11"/>
    <w:rsid w:val="00475504"/>
    <w:rsid w:val="00480812"/>
    <w:rsid w:val="00481829"/>
    <w:rsid w:val="00481BE9"/>
    <w:rsid w:val="00482CE8"/>
    <w:rsid w:val="0048530A"/>
    <w:rsid w:val="00486402"/>
    <w:rsid w:val="00486ED4"/>
    <w:rsid w:val="00492EE9"/>
    <w:rsid w:val="00493773"/>
    <w:rsid w:val="00494D1F"/>
    <w:rsid w:val="00495B39"/>
    <w:rsid w:val="004A080F"/>
    <w:rsid w:val="004A2C60"/>
    <w:rsid w:val="004A3822"/>
    <w:rsid w:val="004A40A3"/>
    <w:rsid w:val="004A5A47"/>
    <w:rsid w:val="004A6D0A"/>
    <w:rsid w:val="004A6FDB"/>
    <w:rsid w:val="004A7311"/>
    <w:rsid w:val="004B298B"/>
    <w:rsid w:val="004B32D2"/>
    <w:rsid w:val="004C1716"/>
    <w:rsid w:val="004C1925"/>
    <w:rsid w:val="004C4AE9"/>
    <w:rsid w:val="004C4EAA"/>
    <w:rsid w:val="004C6C23"/>
    <w:rsid w:val="004D0600"/>
    <w:rsid w:val="004D0A8A"/>
    <w:rsid w:val="004D17CA"/>
    <w:rsid w:val="004E5D47"/>
    <w:rsid w:val="004F2565"/>
    <w:rsid w:val="004F3F6F"/>
    <w:rsid w:val="004F4613"/>
    <w:rsid w:val="004F46AC"/>
    <w:rsid w:val="004F4ED8"/>
    <w:rsid w:val="004F5138"/>
    <w:rsid w:val="004F7B38"/>
    <w:rsid w:val="0050086E"/>
    <w:rsid w:val="0050124D"/>
    <w:rsid w:val="00505A6D"/>
    <w:rsid w:val="00507949"/>
    <w:rsid w:val="00512730"/>
    <w:rsid w:val="00513B3F"/>
    <w:rsid w:val="00514711"/>
    <w:rsid w:val="005166DC"/>
    <w:rsid w:val="0052164E"/>
    <w:rsid w:val="0052245D"/>
    <w:rsid w:val="005260CC"/>
    <w:rsid w:val="00526391"/>
    <w:rsid w:val="0053083B"/>
    <w:rsid w:val="00536C34"/>
    <w:rsid w:val="00541C41"/>
    <w:rsid w:val="00542C6C"/>
    <w:rsid w:val="005466BD"/>
    <w:rsid w:val="0054727B"/>
    <w:rsid w:val="0055314F"/>
    <w:rsid w:val="005553FF"/>
    <w:rsid w:val="0055729E"/>
    <w:rsid w:val="00561454"/>
    <w:rsid w:val="00566E40"/>
    <w:rsid w:val="005675B1"/>
    <w:rsid w:val="0057161C"/>
    <w:rsid w:val="00571A7E"/>
    <w:rsid w:val="00573D58"/>
    <w:rsid w:val="00576FB9"/>
    <w:rsid w:val="00576FDB"/>
    <w:rsid w:val="00580D2B"/>
    <w:rsid w:val="00582863"/>
    <w:rsid w:val="0058419A"/>
    <w:rsid w:val="00584463"/>
    <w:rsid w:val="005861A6"/>
    <w:rsid w:val="00587DFD"/>
    <w:rsid w:val="00593B07"/>
    <w:rsid w:val="00593C2A"/>
    <w:rsid w:val="00594F45"/>
    <w:rsid w:val="005A0982"/>
    <w:rsid w:val="005A0F3B"/>
    <w:rsid w:val="005A5D64"/>
    <w:rsid w:val="005A70F8"/>
    <w:rsid w:val="005B3545"/>
    <w:rsid w:val="005B38C8"/>
    <w:rsid w:val="005B39D3"/>
    <w:rsid w:val="005B4948"/>
    <w:rsid w:val="005B56A8"/>
    <w:rsid w:val="005B5D90"/>
    <w:rsid w:val="005B7C35"/>
    <w:rsid w:val="005B7F36"/>
    <w:rsid w:val="005C290A"/>
    <w:rsid w:val="005C2940"/>
    <w:rsid w:val="005C2BFC"/>
    <w:rsid w:val="005C391C"/>
    <w:rsid w:val="005C436E"/>
    <w:rsid w:val="005C4DEA"/>
    <w:rsid w:val="005D4959"/>
    <w:rsid w:val="005D4EDB"/>
    <w:rsid w:val="005D5063"/>
    <w:rsid w:val="005D66C4"/>
    <w:rsid w:val="005D6E4E"/>
    <w:rsid w:val="005E0077"/>
    <w:rsid w:val="005E2EBD"/>
    <w:rsid w:val="005E4E9D"/>
    <w:rsid w:val="005F1480"/>
    <w:rsid w:val="005F1A2B"/>
    <w:rsid w:val="005F1B26"/>
    <w:rsid w:val="00601827"/>
    <w:rsid w:val="006018DE"/>
    <w:rsid w:val="006030D0"/>
    <w:rsid w:val="00604AD4"/>
    <w:rsid w:val="00604B5C"/>
    <w:rsid w:val="00605C33"/>
    <w:rsid w:val="00611039"/>
    <w:rsid w:val="00613D59"/>
    <w:rsid w:val="00615D88"/>
    <w:rsid w:val="0061695C"/>
    <w:rsid w:val="0061767E"/>
    <w:rsid w:val="00621532"/>
    <w:rsid w:val="00622D9B"/>
    <w:rsid w:val="0062548C"/>
    <w:rsid w:val="00626AEC"/>
    <w:rsid w:val="006341E8"/>
    <w:rsid w:val="00634E13"/>
    <w:rsid w:val="00640ED2"/>
    <w:rsid w:val="006411CF"/>
    <w:rsid w:val="00643617"/>
    <w:rsid w:val="006522B3"/>
    <w:rsid w:val="00652B52"/>
    <w:rsid w:val="00653FBE"/>
    <w:rsid w:val="00661329"/>
    <w:rsid w:val="006616A2"/>
    <w:rsid w:val="00665693"/>
    <w:rsid w:val="00666999"/>
    <w:rsid w:val="00666ACC"/>
    <w:rsid w:val="00672D82"/>
    <w:rsid w:val="00675D76"/>
    <w:rsid w:val="00676EE5"/>
    <w:rsid w:val="006822CC"/>
    <w:rsid w:val="00685107"/>
    <w:rsid w:val="0068651E"/>
    <w:rsid w:val="006873BA"/>
    <w:rsid w:val="00690D1A"/>
    <w:rsid w:val="006912A5"/>
    <w:rsid w:val="0069317F"/>
    <w:rsid w:val="006947CD"/>
    <w:rsid w:val="0069634D"/>
    <w:rsid w:val="006A159D"/>
    <w:rsid w:val="006A3A42"/>
    <w:rsid w:val="006A3A6A"/>
    <w:rsid w:val="006A4E1C"/>
    <w:rsid w:val="006B35B1"/>
    <w:rsid w:val="006B5032"/>
    <w:rsid w:val="006B5CD6"/>
    <w:rsid w:val="006C102C"/>
    <w:rsid w:val="006C2EDF"/>
    <w:rsid w:val="006C3DFB"/>
    <w:rsid w:val="006C3FCC"/>
    <w:rsid w:val="006C46B3"/>
    <w:rsid w:val="006C7246"/>
    <w:rsid w:val="006C74CE"/>
    <w:rsid w:val="006E2DC0"/>
    <w:rsid w:val="006E3E40"/>
    <w:rsid w:val="006E453E"/>
    <w:rsid w:val="006E53CB"/>
    <w:rsid w:val="006E6FF1"/>
    <w:rsid w:val="006F09E8"/>
    <w:rsid w:val="006F497D"/>
    <w:rsid w:val="006F5B26"/>
    <w:rsid w:val="007010FB"/>
    <w:rsid w:val="00701A46"/>
    <w:rsid w:val="00703D99"/>
    <w:rsid w:val="007064A5"/>
    <w:rsid w:val="00710165"/>
    <w:rsid w:val="0071157E"/>
    <w:rsid w:val="007117A5"/>
    <w:rsid w:val="00711C87"/>
    <w:rsid w:val="00712EF1"/>
    <w:rsid w:val="00715C75"/>
    <w:rsid w:val="00716976"/>
    <w:rsid w:val="00717B1B"/>
    <w:rsid w:val="007212CD"/>
    <w:rsid w:val="00721AFD"/>
    <w:rsid w:val="007230EE"/>
    <w:rsid w:val="00723369"/>
    <w:rsid w:val="0072355D"/>
    <w:rsid w:val="00723660"/>
    <w:rsid w:val="0072498E"/>
    <w:rsid w:val="00725A09"/>
    <w:rsid w:val="00726EBA"/>
    <w:rsid w:val="00727237"/>
    <w:rsid w:val="00731C99"/>
    <w:rsid w:val="007369DB"/>
    <w:rsid w:val="00743C7E"/>
    <w:rsid w:val="00744802"/>
    <w:rsid w:val="00746776"/>
    <w:rsid w:val="007471D6"/>
    <w:rsid w:val="00751680"/>
    <w:rsid w:val="00751FBB"/>
    <w:rsid w:val="00753085"/>
    <w:rsid w:val="007572B7"/>
    <w:rsid w:val="00757B6E"/>
    <w:rsid w:val="007644A5"/>
    <w:rsid w:val="00764EF4"/>
    <w:rsid w:val="00767236"/>
    <w:rsid w:val="007723B1"/>
    <w:rsid w:val="007774E5"/>
    <w:rsid w:val="0078339E"/>
    <w:rsid w:val="00783C43"/>
    <w:rsid w:val="007900DA"/>
    <w:rsid w:val="007A0B82"/>
    <w:rsid w:val="007A124A"/>
    <w:rsid w:val="007A43F3"/>
    <w:rsid w:val="007B23B6"/>
    <w:rsid w:val="007B271A"/>
    <w:rsid w:val="007B2871"/>
    <w:rsid w:val="007B4877"/>
    <w:rsid w:val="007C029B"/>
    <w:rsid w:val="007C03C0"/>
    <w:rsid w:val="007C257B"/>
    <w:rsid w:val="007C40E2"/>
    <w:rsid w:val="007C54A9"/>
    <w:rsid w:val="007D0013"/>
    <w:rsid w:val="007D0213"/>
    <w:rsid w:val="007D1B25"/>
    <w:rsid w:val="007D23DB"/>
    <w:rsid w:val="007D3D08"/>
    <w:rsid w:val="007D6405"/>
    <w:rsid w:val="007E23ED"/>
    <w:rsid w:val="007E396F"/>
    <w:rsid w:val="007E3B64"/>
    <w:rsid w:val="007E4124"/>
    <w:rsid w:val="007E749A"/>
    <w:rsid w:val="007F088F"/>
    <w:rsid w:val="007F332D"/>
    <w:rsid w:val="007F5E31"/>
    <w:rsid w:val="007F6973"/>
    <w:rsid w:val="007F6CA6"/>
    <w:rsid w:val="008002EA"/>
    <w:rsid w:val="00801DAF"/>
    <w:rsid w:val="00802C7D"/>
    <w:rsid w:val="00810089"/>
    <w:rsid w:val="0081372E"/>
    <w:rsid w:val="00814878"/>
    <w:rsid w:val="0081518C"/>
    <w:rsid w:val="00816ACF"/>
    <w:rsid w:val="00817F15"/>
    <w:rsid w:val="00820354"/>
    <w:rsid w:val="00820542"/>
    <w:rsid w:val="00823181"/>
    <w:rsid w:val="00824524"/>
    <w:rsid w:val="00826B9F"/>
    <w:rsid w:val="00827843"/>
    <w:rsid w:val="00832206"/>
    <w:rsid w:val="008343E7"/>
    <w:rsid w:val="0083521F"/>
    <w:rsid w:val="00842D46"/>
    <w:rsid w:val="00852CD4"/>
    <w:rsid w:val="00853027"/>
    <w:rsid w:val="00853DD5"/>
    <w:rsid w:val="0085512F"/>
    <w:rsid w:val="0085751D"/>
    <w:rsid w:val="00860D79"/>
    <w:rsid w:val="008612C8"/>
    <w:rsid w:val="00864D0F"/>
    <w:rsid w:val="008707DA"/>
    <w:rsid w:val="00874B51"/>
    <w:rsid w:val="00877489"/>
    <w:rsid w:val="008778EF"/>
    <w:rsid w:val="00880434"/>
    <w:rsid w:val="00887553"/>
    <w:rsid w:val="00891D63"/>
    <w:rsid w:val="0089270D"/>
    <w:rsid w:val="00892FAB"/>
    <w:rsid w:val="00893D90"/>
    <w:rsid w:val="008A3149"/>
    <w:rsid w:val="008B157C"/>
    <w:rsid w:val="008B22B1"/>
    <w:rsid w:val="008B7210"/>
    <w:rsid w:val="008B7679"/>
    <w:rsid w:val="008C16D7"/>
    <w:rsid w:val="008C19E3"/>
    <w:rsid w:val="008C2CA7"/>
    <w:rsid w:val="008C40B5"/>
    <w:rsid w:val="008C4982"/>
    <w:rsid w:val="008C5432"/>
    <w:rsid w:val="008D047A"/>
    <w:rsid w:val="008D1EA2"/>
    <w:rsid w:val="008E3ED7"/>
    <w:rsid w:val="008E4109"/>
    <w:rsid w:val="008E4AF3"/>
    <w:rsid w:val="008E5749"/>
    <w:rsid w:val="008E704D"/>
    <w:rsid w:val="008F0135"/>
    <w:rsid w:val="008F29AC"/>
    <w:rsid w:val="008F2DAB"/>
    <w:rsid w:val="008F53EF"/>
    <w:rsid w:val="008F7353"/>
    <w:rsid w:val="008F78B3"/>
    <w:rsid w:val="009005B4"/>
    <w:rsid w:val="00900F92"/>
    <w:rsid w:val="009020BE"/>
    <w:rsid w:val="00904BF8"/>
    <w:rsid w:val="009108AB"/>
    <w:rsid w:val="00910A68"/>
    <w:rsid w:val="0091264C"/>
    <w:rsid w:val="00914D8F"/>
    <w:rsid w:val="00914F3E"/>
    <w:rsid w:val="0091504C"/>
    <w:rsid w:val="009170AB"/>
    <w:rsid w:val="00917324"/>
    <w:rsid w:val="00917347"/>
    <w:rsid w:val="00917A43"/>
    <w:rsid w:val="00917AED"/>
    <w:rsid w:val="00921435"/>
    <w:rsid w:val="009230B9"/>
    <w:rsid w:val="00925679"/>
    <w:rsid w:val="00925D84"/>
    <w:rsid w:val="009304D0"/>
    <w:rsid w:val="00931430"/>
    <w:rsid w:val="00931876"/>
    <w:rsid w:val="00931EF8"/>
    <w:rsid w:val="00933307"/>
    <w:rsid w:val="0093491F"/>
    <w:rsid w:val="00934C54"/>
    <w:rsid w:val="0093559F"/>
    <w:rsid w:val="00944B05"/>
    <w:rsid w:val="00945243"/>
    <w:rsid w:val="00945A02"/>
    <w:rsid w:val="009468CB"/>
    <w:rsid w:val="00951EF1"/>
    <w:rsid w:val="00952EC2"/>
    <w:rsid w:val="00953741"/>
    <w:rsid w:val="00956BB9"/>
    <w:rsid w:val="009629C7"/>
    <w:rsid w:val="00963F2E"/>
    <w:rsid w:val="00965FB2"/>
    <w:rsid w:val="0096738E"/>
    <w:rsid w:val="0097668F"/>
    <w:rsid w:val="0097715C"/>
    <w:rsid w:val="00982A27"/>
    <w:rsid w:val="009836C7"/>
    <w:rsid w:val="0098552C"/>
    <w:rsid w:val="00986387"/>
    <w:rsid w:val="00986862"/>
    <w:rsid w:val="00987795"/>
    <w:rsid w:val="00987C48"/>
    <w:rsid w:val="00990376"/>
    <w:rsid w:val="0099380A"/>
    <w:rsid w:val="00995300"/>
    <w:rsid w:val="009B1CFD"/>
    <w:rsid w:val="009B1D24"/>
    <w:rsid w:val="009B366F"/>
    <w:rsid w:val="009B3A9E"/>
    <w:rsid w:val="009B4408"/>
    <w:rsid w:val="009B56B6"/>
    <w:rsid w:val="009B61FE"/>
    <w:rsid w:val="009B7A0E"/>
    <w:rsid w:val="009C0BC8"/>
    <w:rsid w:val="009C544A"/>
    <w:rsid w:val="009C7A6B"/>
    <w:rsid w:val="009D3237"/>
    <w:rsid w:val="009D329B"/>
    <w:rsid w:val="009D33ED"/>
    <w:rsid w:val="009D46E6"/>
    <w:rsid w:val="009D5867"/>
    <w:rsid w:val="009D6C8B"/>
    <w:rsid w:val="009E051B"/>
    <w:rsid w:val="009E0BC2"/>
    <w:rsid w:val="009E1DD3"/>
    <w:rsid w:val="009E635F"/>
    <w:rsid w:val="009E69AB"/>
    <w:rsid w:val="009E7FE0"/>
    <w:rsid w:val="009F47F3"/>
    <w:rsid w:val="009F5427"/>
    <w:rsid w:val="00A0134E"/>
    <w:rsid w:val="00A05E7F"/>
    <w:rsid w:val="00A1194D"/>
    <w:rsid w:val="00A12A4E"/>
    <w:rsid w:val="00A13839"/>
    <w:rsid w:val="00A2074C"/>
    <w:rsid w:val="00A25858"/>
    <w:rsid w:val="00A25992"/>
    <w:rsid w:val="00A303D3"/>
    <w:rsid w:val="00A30549"/>
    <w:rsid w:val="00A3155A"/>
    <w:rsid w:val="00A31D1D"/>
    <w:rsid w:val="00A331E5"/>
    <w:rsid w:val="00A341EE"/>
    <w:rsid w:val="00A34FB9"/>
    <w:rsid w:val="00A358FA"/>
    <w:rsid w:val="00A36D97"/>
    <w:rsid w:val="00A40F7A"/>
    <w:rsid w:val="00A42B6C"/>
    <w:rsid w:val="00A4352C"/>
    <w:rsid w:val="00A476A9"/>
    <w:rsid w:val="00A50567"/>
    <w:rsid w:val="00A51E1F"/>
    <w:rsid w:val="00A6550B"/>
    <w:rsid w:val="00A659FF"/>
    <w:rsid w:val="00A6799C"/>
    <w:rsid w:val="00A67D9A"/>
    <w:rsid w:val="00A67EFD"/>
    <w:rsid w:val="00A67FDF"/>
    <w:rsid w:val="00A70039"/>
    <w:rsid w:val="00A7504D"/>
    <w:rsid w:val="00A75FA8"/>
    <w:rsid w:val="00A76D8F"/>
    <w:rsid w:val="00A81E05"/>
    <w:rsid w:val="00A82BCC"/>
    <w:rsid w:val="00A835B8"/>
    <w:rsid w:val="00A85024"/>
    <w:rsid w:val="00A940E8"/>
    <w:rsid w:val="00A954F7"/>
    <w:rsid w:val="00A965B2"/>
    <w:rsid w:val="00A97920"/>
    <w:rsid w:val="00AA57CD"/>
    <w:rsid w:val="00AA5EBD"/>
    <w:rsid w:val="00AB0480"/>
    <w:rsid w:val="00AB1D2C"/>
    <w:rsid w:val="00AB1FFD"/>
    <w:rsid w:val="00AB26D3"/>
    <w:rsid w:val="00AB2DC4"/>
    <w:rsid w:val="00AB5770"/>
    <w:rsid w:val="00AB6B4E"/>
    <w:rsid w:val="00AC1E3C"/>
    <w:rsid w:val="00AC42C3"/>
    <w:rsid w:val="00AC77DA"/>
    <w:rsid w:val="00AD0424"/>
    <w:rsid w:val="00AD089B"/>
    <w:rsid w:val="00AD57BF"/>
    <w:rsid w:val="00AD5B8C"/>
    <w:rsid w:val="00AD6289"/>
    <w:rsid w:val="00AD698B"/>
    <w:rsid w:val="00AE293C"/>
    <w:rsid w:val="00AE3735"/>
    <w:rsid w:val="00AE5D2C"/>
    <w:rsid w:val="00AE5DB5"/>
    <w:rsid w:val="00AE60BA"/>
    <w:rsid w:val="00AE7101"/>
    <w:rsid w:val="00AE7FC8"/>
    <w:rsid w:val="00AF1222"/>
    <w:rsid w:val="00AF1F12"/>
    <w:rsid w:val="00AF1F1A"/>
    <w:rsid w:val="00AF25FD"/>
    <w:rsid w:val="00AF32AA"/>
    <w:rsid w:val="00B035C0"/>
    <w:rsid w:val="00B035C9"/>
    <w:rsid w:val="00B04064"/>
    <w:rsid w:val="00B0698D"/>
    <w:rsid w:val="00B10AE6"/>
    <w:rsid w:val="00B12A98"/>
    <w:rsid w:val="00B14F71"/>
    <w:rsid w:val="00B16D45"/>
    <w:rsid w:val="00B17349"/>
    <w:rsid w:val="00B1764A"/>
    <w:rsid w:val="00B266D2"/>
    <w:rsid w:val="00B26ACA"/>
    <w:rsid w:val="00B278C3"/>
    <w:rsid w:val="00B30B23"/>
    <w:rsid w:val="00B3101F"/>
    <w:rsid w:val="00B33307"/>
    <w:rsid w:val="00B3387E"/>
    <w:rsid w:val="00B34F4E"/>
    <w:rsid w:val="00B35988"/>
    <w:rsid w:val="00B41496"/>
    <w:rsid w:val="00B41628"/>
    <w:rsid w:val="00B45826"/>
    <w:rsid w:val="00B45C3A"/>
    <w:rsid w:val="00B46F2E"/>
    <w:rsid w:val="00B47FED"/>
    <w:rsid w:val="00B509F9"/>
    <w:rsid w:val="00B52740"/>
    <w:rsid w:val="00B53273"/>
    <w:rsid w:val="00B53896"/>
    <w:rsid w:val="00B54281"/>
    <w:rsid w:val="00B57856"/>
    <w:rsid w:val="00B60BC4"/>
    <w:rsid w:val="00B6117A"/>
    <w:rsid w:val="00B6194A"/>
    <w:rsid w:val="00B66DAD"/>
    <w:rsid w:val="00B7075A"/>
    <w:rsid w:val="00B70906"/>
    <w:rsid w:val="00B70BC7"/>
    <w:rsid w:val="00B73473"/>
    <w:rsid w:val="00B74516"/>
    <w:rsid w:val="00B76AEC"/>
    <w:rsid w:val="00B814CB"/>
    <w:rsid w:val="00B832C7"/>
    <w:rsid w:val="00B83393"/>
    <w:rsid w:val="00B94A8D"/>
    <w:rsid w:val="00B95CBA"/>
    <w:rsid w:val="00B96006"/>
    <w:rsid w:val="00BA1772"/>
    <w:rsid w:val="00BA3E0D"/>
    <w:rsid w:val="00BA51F2"/>
    <w:rsid w:val="00BA7FAD"/>
    <w:rsid w:val="00BB650E"/>
    <w:rsid w:val="00BB6A5F"/>
    <w:rsid w:val="00BB7B04"/>
    <w:rsid w:val="00BB7CA4"/>
    <w:rsid w:val="00BC022B"/>
    <w:rsid w:val="00BC1CBF"/>
    <w:rsid w:val="00BD318A"/>
    <w:rsid w:val="00BE45BF"/>
    <w:rsid w:val="00BE6219"/>
    <w:rsid w:val="00BE683F"/>
    <w:rsid w:val="00BF387E"/>
    <w:rsid w:val="00BF50AE"/>
    <w:rsid w:val="00BF6527"/>
    <w:rsid w:val="00BF6947"/>
    <w:rsid w:val="00C03BA9"/>
    <w:rsid w:val="00C0471B"/>
    <w:rsid w:val="00C04A1A"/>
    <w:rsid w:val="00C05519"/>
    <w:rsid w:val="00C100AC"/>
    <w:rsid w:val="00C100C1"/>
    <w:rsid w:val="00C11089"/>
    <w:rsid w:val="00C133A3"/>
    <w:rsid w:val="00C14B96"/>
    <w:rsid w:val="00C15B5E"/>
    <w:rsid w:val="00C2064C"/>
    <w:rsid w:val="00C21A75"/>
    <w:rsid w:val="00C21DEA"/>
    <w:rsid w:val="00C30E22"/>
    <w:rsid w:val="00C34784"/>
    <w:rsid w:val="00C363C4"/>
    <w:rsid w:val="00C365EF"/>
    <w:rsid w:val="00C36633"/>
    <w:rsid w:val="00C42720"/>
    <w:rsid w:val="00C43765"/>
    <w:rsid w:val="00C46196"/>
    <w:rsid w:val="00C51FDA"/>
    <w:rsid w:val="00C539B8"/>
    <w:rsid w:val="00C565DC"/>
    <w:rsid w:val="00C5687B"/>
    <w:rsid w:val="00C60047"/>
    <w:rsid w:val="00C621C7"/>
    <w:rsid w:val="00C62CCF"/>
    <w:rsid w:val="00C62CDF"/>
    <w:rsid w:val="00C63771"/>
    <w:rsid w:val="00C63A47"/>
    <w:rsid w:val="00C63BEA"/>
    <w:rsid w:val="00C63F3A"/>
    <w:rsid w:val="00C64876"/>
    <w:rsid w:val="00C66719"/>
    <w:rsid w:val="00C71DE2"/>
    <w:rsid w:val="00C73AF9"/>
    <w:rsid w:val="00C75A36"/>
    <w:rsid w:val="00C816D6"/>
    <w:rsid w:val="00C8626A"/>
    <w:rsid w:val="00C90755"/>
    <w:rsid w:val="00C908E2"/>
    <w:rsid w:val="00C91044"/>
    <w:rsid w:val="00C9142A"/>
    <w:rsid w:val="00C944C2"/>
    <w:rsid w:val="00C9631E"/>
    <w:rsid w:val="00CA359C"/>
    <w:rsid w:val="00CA5223"/>
    <w:rsid w:val="00CA6F96"/>
    <w:rsid w:val="00CB04A5"/>
    <w:rsid w:val="00CB2FA2"/>
    <w:rsid w:val="00CB4F97"/>
    <w:rsid w:val="00CC48F5"/>
    <w:rsid w:val="00CC7C4D"/>
    <w:rsid w:val="00CD3133"/>
    <w:rsid w:val="00CE1AEA"/>
    <w:rsid w:val="00CE32CB"/>
    <w:rsid w:val="00CE4EF3"/>
    <w:rsid w:val="00CF0B73"/>
    <w:rsid w:val="00CF5813"/>
    <w:rsid w:val="00CF787D"/>
    <w:rsid w:val="00CF7E61"/>
    <w:rsid w:val="00D01554"/>
    <w:rsid w:val="00D0239B"/>
    <w:rsid w:val="00D03D4E"/>
    <w:rsid w:val="00D10DDC"/>
    <w:rsid w:val="00D14203"/>
    <w:rsid w:val="00D1468D"/>
    <w:rsid w:val="00D172F9"/>
    <w:rsid w:val="00D20112"/>
    <w:rsid w:val="00D2304F"/>
    <w:rsid w:val="00D23188"/>
    <w:rsid w:val="00D239C1"/>
    <w:rsid w:val="00D24556"/>
    <w:rsid w:val="00D25B82"/>
    <w:rsid w:val="00D26496"/>
    <w:rsid w:val="00D272F0"/>
    <w:rsid w:val="00D344B4"/>
    <w:rsid w:val="00D40F81"/>
    <w:rsid w:val="00D41637"/>
    <w:rsid w:val="00D4309D"/>
    <w:rsid w:val="00D432CA"/>
    <w:rsid w:val="00D43403"/>
    <w:rsid w:val="00D4350B"/>
    <w:rsid w:val="00D451A6"/>
    <w:rsid w:val="00D50784"/>
    <w:rsid w:val="00D50DA6"/>
    <w:rsid w:val="00D544FB"/>
    <w:rsid w:val="00D573A3"/>
    <w:rsid w:val="00D610BD"/>
    <w:rsid w:val="00D628E1"/>
    <w:rsid w:val="00D63469"/>
    <w:rsid w:val="00D63922"/>
    <w:rsid w:val="00D64493"/>
    <w:rsid w:val="00D64882"/>
    <w:rsid w:val="00D66353"/>
    <w:rsid w:val="00D66926"/>
    <w:rsid w:val="00D737F9"/>
    <w:rsid w:val="00D75169"/>
    <w:rsid w:val="00D7681E"/>
    <w:rsid w:val="00D77C23"/>
    <w:rsid w:val="00D84EB0"/>
    <w:rsid w:val="00D86C5C"/>
    <w:rsid w:val="00D87A87"/>
    <w:rsid w:val="00D96AAB"/>
    <w:rsid w:val="00D96C53"/>
    <w:rsid w:val="00D97AFF"/>
    <w:rsid w:val="00D97DF6"/>
    <w:rsid w:val="00DA029A"/>
    <w:rsid w:val="00DA24D8"/>
    <w:rsid w:val="00DA4E54"/>
    <w:rsid w:val="00DA729F"/>
    <w:rsid w:val="00DA77DB"/>
    <w:rsid w:val="00DB2436"/>
    <w:rsid w:val="00DB568A"/>
    <w:rsid w:val="00DB7E04"/>
    <w:rsid w:val="00DC0A98"/>
    <w:rsid w:val="00DC1F6C"/>
    <w:rsid w:val="00DC2FF8"/>
    <w:rsid w:val="00DC3343"/>
    <w:rsid w:val="00DC36A6"/>
    <w:rsid w:val="00DC5F70"/>
    <w:rsid w:val="00DD053C"/>
    <w:rsid w:val="00DD195C"/>
    <w:rsid w:val="00DD47F9"/>
    <w:rsid w:val="00DD59BC"/>
    <w:rsid w:val="00DD63E2"/>
    <w:rsid w:val="00DD6689"/>
    <w:rsid w:val="00DE0899"/>
    <w:rsid w:val="00DE1D29"/>
    <w:rsid w:val="00DE23FF"/>
    <w:rsid w:val="00DE3037"/>
    <w:rsid w:val="00DE3099"/>
    <w:rsid w:val="00DF2543"/>
    <w:rsid w:val="00DF344C"/>
    <w:rsid w:val="00DF46B4"/>
    <w:rsid w:val="00E0364F"/>
    <w:rsid w:val="00E059B1"/>
    <w:rsid w:val="00E06429"/>
    <w:rsid w:val="00E11CED"/>
    <w:rsid w:val="00E14499"/>
    <w:rsid w:val="00E160EF"/>
    <w:rsid w:val="00E2029A"/>
    <w:rsid w:val="00E240EE"/>
    <w:rsid w:val="00E242E5"/>
    <w:rsid w:val="00E27C3C"/>
    <w:rsid w:val="00E34798"/>
    <w:rsid w:val="00E37B98"/>
    <w:rsid w:val="00E43160"/>
    <w:rsid w:val="00E45888"/>
    <w:rsid w:val="00E513E1"/>
    <w:rsid w:val="00E51902"/>
    <w:rsid w:val="00E54BF7"/>
    <w:rsid w:val="00E57678"/>
    <w:rsid w:val="00E64D6A"/>
    <w:rsid w:val="00E65693"/>
    <w:rsid w:val="00E65E22"/>
    <w:rsid w:val="00E66219"/>
    <w:rsid w:val="00E662A3"/>
    <w:rsid w:val="00E729BB"/>
    <w:rsid w:val="00E7588A"/>
    <w:rsid w:val="00E80AE9"/>
    <w:rsid w:val="00E83374"/>
    <w:rsid w:val="00E873C4"/>
    <w:rsid w:val="00E87B6A"/>
    <w:rsid w:val="00E87FDB"/>
    <w:rsid w:val="00E9217A"/>
    <w:rsid w:val="00E9328D"/>
    <w:rsid w:val="00E97A2C"/>
    <w:rsid w:val="00EA1809"/>
    <w:rsid w:val="00EA4DDD"/>
    <w:rsid w:val="00EA6D12"/>
    <w:rsid w:val="00EA6D82"/>
    <w:rsid w:val="00EB0944"/>
    <w:rsid w:val="00EB0DAE"/>
    <w:rsid w:val="00EB1248"/>
    <w:rsid w:val="00EB1CF2"/>
    <w:rsid w:val="00EB2909"/>
    <w:rsid w:val="00EB3BC0"/>
    <w:rsid w:val="00EB3F11"/>
    <w:rsid w:val="00EB456A"/>
    <w:rsid w:val="00EB76C6"/>
    <w:rsid w:val="00EB777E"/>
    <w:rsid w:val="00EC5BAD"/>
    <w:rsid w:val="00EC7F5A"/>
    <w:rsid w:val="00ED1031"/>
    <w:rsid w:val="00ED156A"/>
    <w:rsid w:val="00ED2B07"/>
    <w:rsid w:val="00ED638F"/>
    <w:rsid w:val="00ED798F"/>
    <w:rsid w:val="00EE5C10"/>
    <w:rsid w:val="00EF1299"/>
    <w:rsid w:val="00EF4817"/>
    <w:rsid w:val="00EF56DC"/>
    <w:rsid w:val="00EF70E8"/>
    <w:rsid w:val="00F0554D"/>
    <w:rsid w:val="00F05C20"/>
    <w:rsid w:val="00F1011B"/>
    <w:rsid w:val="00F10165"/>
    <w:rsid w:val="00F14EF0"/>
    <w:rsid w:val="00F15A25"/>
    <w:rsid w:val="00F1669D"/>
    <w:rsid w:val="00F20919"/>
    <w:rsid w:val="00F312A2"/>
    <w:rsid w:val="00F31AB4"/>
    <w:rsid w:val="00F322AA"/>
    <w:rsid w:val="00F36F2D"/>
    <w:rsid w:val="00F37C67"/>
    <w:rsid w:val="00F43DC5"/>
    <w:rsid w:val="00F51747"/>
    <w:rsid w:val="00F517A9"/>
    <w:rsid w:val="00F53065"/>
    <w:rsid w:val="00F533E7"/>
    <w:rsid w:val="00F53FC5"/>
    <w:rsid w:val="00F56AB9"/>
    <w:rsid w:val="00F56B04"/>
    <w:rsid w:val="00F60676"/>
    <w:rsid w:val="00F62F0E"/>
    <w:rsid w:val="00F63605"/>
    <w:rsid w:val="00F66B23"/>
    <w:rsid w:val="00F678B4"/>
    <w:rsid w:val="00F7692D"/>
    <w:rsid w:val="00F775E8"/>
    <w:rsid w:val="00F83C5C"/>
    <w:rsid w:val="00F862C7"/>
    <w:rsid w:val="00F863CF"/>
    <w:rsid w:val="00F94966"/>
    <w:rsid w:val="00FA7EBD"/>
    <w:rsid w:val="00FB019C"/>
    <w:rsid w:val="00FB0947"/>
    <w:rsid w:val="00FB36C8"/>
    <w:rsid w:val="00FB3B77"/>
    <w:rsid w:val="00FB3FFF"/>
    <w:rsid w:val="00FB5C3A"/>
    <w:rsid w:val="00FC3D6A"/>
    <w:rsid w:val="00FC6AA4"/>
    <w:rsid w:val="00FD2BAC"/>
    <w:rsid w:val="00FD2E2F"/>
    <w:rsid w:val="00FD5A4A"/>
    <w:rsid w:val="00FE2070"/>
    <w:rsid w:val="00FE3CB6"/>
    <w:rsid w:val="00FF0930"/>
    <w:rsid w:val="00FF37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45C26"/>
  <w15:docId w15:val="{525BC33F-6EAF-4BB3-92A4-8FF2F42B9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E45888"/>
    <w:pPr>
      <w:suppressAutoHyphens/>
      <w:spacing w:after="120"/>
    </w:pPr>
    <w:rPr>
      <w:rFonts w:cs="Arial"/>
      <w:sz w:val="24"/>
      <w:szCs w:val="24"/>
    </w:rPr>
  </w:style>
  <w:style w:type="paragraph" w:styleId="Heading1">
    <w:name w:val="heading 1"/>
    <w:basedOn w:val="Normal"/>
    <w:next w:val="Normal"/>
    <w:link w:val="Heading1Char"/>
    <w:unhideWhenUsed/>
    <w:qFormat/>
    <w:rsid w:val="00A1194D"/>
    <w:pPr>
      <w:pBdr>
        <w:bottom w:val="single" w:sz="4" w:space="1" w:color="auto"/>
      </w:pBdr>
      <w:outlineLvl w:val="0"/>
    </w:pPr>
    <w:rPr>
      <w:b/>
      <w:spacing w:val="5"/>
      <w:sz w:val="36"/>
      <w:szCs w:val="32"/>
      <w:lang w:eastAsia="ja-JP"/>
    </w:rPr>
  </w:style>
  <w:style w:type="paragraph" w:styleId="Heading2">
    <w:name w:val="heading 2"/>
    <w:basedOn w:val="Normal"/>
    <w:next w:val="Normal"/>
    <w:link w:val="Heading2Char"/>
    <w:autoRedefine/>
    <w:unhideWhenUsed/>
    <w:qFormat/>
    <w:rsid w:val="00BA7FAD"/>
    <w:pPr>
      <w:keepNext/>
      <w:keepLines/>
      <w:spacing w:before="240"/>
      <w:outlineLvl w:val="1"/>
    </w:pPr>
    <w:rPr>
      <w:b/>
      <w:sz w:val="32"/>
      <w:szCs w:val="32"/>
      <w:lang w:eastAsia="ja-JP"/>
    </w:rPr>
  </w:style>
  <w:style w:type="paragraph" w:styleId="Heading3">
    <w:name w:val="heading 3"/>
    <w:basedOn w:val="Normal"/>
    <w:next w:val="Normal"/>
    <w:link w:val="Heading3Char"/>
    <w:autoRedefine/>
    <w:uiPriority w:val="9"/>
    <w:unhideWhenUsed/>
    <w:qFormat/>
    <w:rsid w:val="0072498E"/>
    <w:pPr>
      <w:keepNext/>
      <w:keepLines/>
      <w:tabs>
        <w:tab w:val="left" w:pos="851"/>
      </w:tabs>
      <w:spacing w:before="120"/>
      <w:outlineLvl w:val="2"/>
    </w:pPr>
    <w:rPr>
      <w:rFonts w:eastAsia="Calibri"/>
      <w:b/>
      <w:spacing w:val="5"/>
      <w:szCs w:val="22"/>
      <w:lang w:eastAsia="ja-JP"/>
    </w:rPr>
  </w:style>
  <w:style w:type="paragraph" w:styleId="Heading4">
    <w:name w:val="heading 4"/>
    <w:basedOn w:val="Normal"/>
    <w:link w:val="Heading4Char"/>
    <w:autoRedefine/>
    <w:uiPriority w:val="9"/>
    <w:qFormat/>
    <w:rsid w:val="003020B5"/>
    <w:pPr>
      <w:keepNext/>
      <w:keepLines/>
      <w:spacing w:before="120"/>
      <w:outlineLvl w:val="3"/>
    </w:pPr>
    <w:rPr>
      <w:b/>
      <w:bCs/>
      <w:sz w:val="26"/>
    </w:rPr>
  </w:style>
  <w:style w:type="paragraph" w:styleId="Heading5">
    <w:name w:val="heading 5"/>
    <w:basedOn w:val="Normal"/>
    <w:next w:val="Normal"/>
    <w:link w:val="Heading5Char"/>
    <w:uiPriority w:val="9"/>
    <w:semiHidden/>
    <w:unhideWhenUsed/>
    <w:qFormat/>
    <w:rsid w:val="005A70F8"/>
    <w:pPr>
      <w:keepNext/>
      <w:keepLines/>
      <w:spacing w:before="20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194D"/>
    <w:rPr>
      <w:b/>
      <w:spacing w:val="5"/>
      <w:sz w:val="36"/>
      <w:szCs w:val="32"/>
      <w:lang w:eastAsia="ja-JP"/>
    </w:rPr>
  </w:style>
  <w:style w:type="character" w:customStyle="1" w:styleId="Heading2Char">
    <w:name w:val="Heading 2 Char"/>
    <w:link w:val="Heading2"/>
    <w:rsid w:val="00BA7FAD"/>
    <w:rPr>
      <w:rFonts w:cs="Arial"/>
      <w:b/>
      <w:sz w:val="32"/>
      <w:szCs w:val="32"/>
      <w:lang w:eastAsia="ja-JP"/>
    </w:rPr>
  </w:style>
  <w:style w:type="paragraph" w:styleId="Title">
    <w:name w:val="Title"/>
    <w:basedOn w:val="Normal"/>
    <w:next w:val="Normal"/>
    <w:link w:val="TitleChar"/>
    <w:uiPriority w:val="10"/>
    <w:qFormat/>
    <w:rsid w:val="00456927"/>
    <w:pPr>
      <w:spacing w:after="300"/>
      <w:contextualSpacing/>
      <w:jc w:val="center"/>
    </w:pPr>
    <w:rPr>
      <w:spacing w:val="5"/>
      <w:kern w:val="28"/>
      <w:sz w:val="72"/>
      <w:szCs w:val="72"/>
    </w:rPr>
  </w:style>
  <w:style w:type="character" w:customStyle="1" w:styleId="TitleChar">
    <w:name w:val="Title Char"/>
    <w:link w:val="Title"/>
    <w:uiPriority w:val="10"/>
    <w:rsid w:val="00456927"/>
    <w:rPr>
      <w:rFonts w:ascii="Calibri" w:eastAsia="Times New Roman" w:hAnsi="Calibri" w:cs="Times New Roman"/>
      <w:spacing w:val="5"/>
      <w:kern w:val="28"/>
      <w:sz w:val="72"/>
      <w:szCs w:val="72"/>
      <w:lang w:eastAsia="en-AU"/>
    </w:rPr>
  </w:style>
  <w:style w:type="character" w:customStyle="1" w:styleId="Heading3Char">
    <w:name w:val="Heading 3 Char"/>
    <w:link w:val="Heading3"/>
    <w:uiPriority w:val="9"/>
    <w:rsid w:val="0072498E"/>
    <w:rPr>
      <w:rFonts w:eastAsia="Calibri"/>
      <w:b/>
      <w:spacing w:val="5"/>
      <w:sz w:val="24"/>
      <w:szCs w:val="22"/>
      <w:lang w:eastAsia="ja-JP"/>
    </w:rPr>
  </w:style>
  <w:style w:type="character" w:customStyle="1" w:styleId="Heading4Char">
    <w:name w:val="Heading 4 Char"/>
    <w:link w:val="Heading4"/>
    <w:uiPriority w:val="9"/>
    <w:rsid w:val="003020B5"/>
    <w:rPr>
      <w:rFonts w:eastAsia="Times New Roman"/>
      <w:b/>
      <w:bCs/>
      <w:sz w:val="26"/>
      <w:szCs w:val="24"/>
    </w:rPr>
  </w:style>
  <w:style w:type="character" w:customStyle="1" w:styleId="Heading5Char">
    <w:name w:val="Heading 5 Char"/>
    <w:link w:val="Heading5"/>
    <w:uiPriority w:val="9"/>
    <w:semiHidden/>
    <w:rsid w:val="005A70F8"/>
    <w:rPr>
      <w:rFonts w:ascii="Calibri" w:eastAsia="Times New Roman" w:hAnsi="Calibri" w:cs="Times New Roman"/>
      <w:sz w:val="24"/>
    </w:rPr>
  </w:style>
  <w:style w:type="character" w:styleId="Emphasis">
    <w:name w:val="Emphasis"/>
    <w:uiPriority w:val="20"/>
    <w:rsid w:val="00ED798F"/>
    <w:rPr>
      <w:rFonts w:ascii="Calibri" w:hAnsi="Calibri"/>
      <w:i/>
      <w:iCs/>
      <w:sz w:val="24"/>
    </w:rPr>
  </w:style>
  <w:style w:type="paragraph" w:customStyle="1" w:styleId="Tableheading">
    <w:name w:val="Table heading"/>
    <w:basedOn w:val="Normal"/>
    <w:qFormat/>
    <w:rsid w:val="00A1194D"/>
    <w:pPr>
      <w:keepNext/>
      <w:keepLines/>
      <w:spacing w:before="40" w:after="40"/>
    </w:pPr>
    <w:rPr>
      <w:rFonts w:eastAsia="Calibri"/>
      <w:b/>
      <w:szCs w:val="22"/>
    </w:rPr>
  </w:style>
  <w:style w:type="paragraph" w:customStyle="1" w:styleId="Tabledotpoints">
    <w:name w:val="Table dot points"/>
    <w:basedOn w:val="Normal"/>
    <w:qFormat/>
    <w:rsid w:val="00E45888"/>
    <w:pPr>
      <w:numPr>
        <w:numId w:val="3"/>
      </w:numPr>
      <w:ind w:left="714" w:hanging="357"/>
      <w:contextualSpacing/>
    </w:pPr>
  </w:style>
  <w:style w:type="paragraph" w:customStyle="1" w:styleId="Tablenumber">
    <w:name w:val="Table number"/>
    <w:basedOn w:val="Normal"/>
    <w:autoRedefine/>
    <w:rsid w:val="008E3ED7"/>
    <w:pPr>
      <w:spacing w:before="40" w:after="40"/>
      <w:jc w:val="right"/>
    </w:pPr>
    <w:rPr>
      <w:sz w:val="20"/>
    </w:rPr>
  </w:style>
  <w:style w:type="paragraph" w:customStyle="1" w:styleId="Tabletext">
    <w:name w:val="Table text"/>
    <w:basedOn w:val="Normal"/>
    <w:qFormat/>
    <w:rsid w:val="00A1194D"/>
    <w:pPr>
      <w:spacing w:before="80"/>
    </w:pPr>
    <w:rPr>
      <w:rFonts w:eastAsia="Calibri"/>
      <w:sz w:val="20"/>
      <w:szCs w:val="22"/>
    </w:rPr>
  </w:style>
  <w:style w:type="paragraph" w:customStyle="1" w:styleId="DotPoint">
    <w:name w:val="Dot Point"/>
    <w:basedOn w:val="ListParagraph"/>
    <w:qFormat/>
    <w:rsid w:val="005A70F8"/>
    <w:pPr>
      <w:numPr>
        <w:numId w:val="1"/>
      </w:numPr>
    </w:pPr>
  </w:style>
  <w:style w:type="paragraph" w:styleId="ListParagraph">
    <w:name w:val="List Paragraph"/>
    <w:aliases w:val="Recommendation,List Paragraph1,List Paragraph11,L,Normal + Dash,Bullets"/>
    <w:basedOn w:val="Normal"/>
    <w:link w:val="ListParagraphChar"/>
    <w:uiPriority w:val="34"/>
    <w:qFormat/>
    <w:rsid w:val="00ED798F"/>
    <w:pPr>
      <w:ind w:left="720"/>
      <w:contextualSpacing/>
    </w:pPr>
  </w:style>
  <w:style w:type="paragraph" w:customStyle="1" w:styleId="SubdotPoint">
    <w:name w:val="Subdot Point"/>
    <w:basedOn w:val="ListParagraph"/>
    <w:link w:val="SubdotPointChar"/>
    <w:qFormat/>
    <w:rsid w:val="005A70F8"/>
    <w:pPr>
      <w:numPr>
        <w:ilvl w:val="1"/>
        <w:numId w:val="1"/>
      </w:numPr>
    </w:pPr>
  </w:style>
  <w:style w:type="character" w:customStyle="1" w:styleId="SubdotPointChar">
    <w:name w:val="Subdot Point Char"/>
    <w:link w:val="SubdotPoint"/>
    <w:rsid w:val="005A70F8"/>
    <w:rPr>
      <w:rFonts w:cs="Arial"/>
      <w:sz w:val="24"/>
      <w:szCs w:val="24"/>
    </w:rPr>
  </w:style>
  <w:style w:type="paragraph" w:customStyle="1" w:styleId="NumberedPoints">
    <w:name w:val="Numbered Points"/>
    <w:basedOn w:val="ListParagraph"/>
    <w:link w:val="NumberedPointsChar"/>
    <w:qFormat/>
    <w:rsid w:val="005A70F8"/>
    <w:pPr>
      <w:numPr>
        <w:numId w:val="2"/>
      </w:numPr>
    </w:pPr>
  </w:style>
  <w:style w:type="character" w:customStyle="1" w:styleId="NumberedPointsChar">
    <w:name w:val="Numbered Points Char"/>
    <w:link w:val="NumberedPoints"/>
    <w:rsid w:val="005A70F8"/>
    <w:rPr>
      <w:rFonts w:cs="Arial"/>
      <w:sz w:val="24"/>
      <w:szCs w:val="24"/>
    </w:rPr>
  </w:style>
  <w:style w:type="paragraph" w:styleId="Subtitle">
    <w:name w:val="Subtitle"/>
    <w:basedOn w:val="Normal"/>
    <w:next w:val="Normal"/>
    <w:link w:val="SubtitleChar"/>
    <w:uiPriority w:val="11"/>
    <w:qFormat/>
    <w:rsid w:val="00456927"/>
    <w:pPr>
      <w:numPr>
        <w:ilvl w:val="1"/>
      </w:numPr>
      <w:jc w:val="center"/>
    </w:pPr>
    <w:rPr>
      <w:iCs/>
      <w:spacing w:val="15"/>
      <w:sz w:val="36"/>
      <w:szCs w:val="36"/>
    </w:rPr>
  </w:style>
  <w:style w:type="character" w:customStyle="1" w:styleId="SubtitleChar">
    <w:name w:val="Subtitle Char"/>
    <w:link w:val="Subtitle"/>
    <w:uiPriority w:val="11"/>
    <w:rsid w:val="00456927"/>
    <w:rPr>
      <w:rFonts w:ascii="Calibri" w:eastAsia="Times New Roman" w:hAnsi="Calibri" w:cs="Times New Roman"/>
      <w:iCs/>
      <w:spacing w:val="15"/>
      <w:sz w:val="36"/>
      <w:szCs w:val="36"/>
      <w:lang w:eastAsia="en-AU"/>
    </w:rPr>
  </w:style>
  <w:style w:type="character" w:styleId="SubtleEmphasis">
    <w:name w:val="Subtle Emphasis"/>
    <w:uiPriority w:val="19"/>
    <w:rsid w:val="00ED798F"/>
    <w:rPr>
      <w:i/>
      <w:iCs/>
      <w:color w:val="808080"/>
    </w:rPr>
  </w:style>
  <w:style w:type="character" w:styleId="IntenseEmphasis">
    <w:name w:val="Intense Emphasis"/>
    <w:uiPriority w:val="21"/>
    <w:rsid w:val="00ED798F"/>
    <w:rPr>
      <w:b/>
      <w:bCs/>
      <w:i/>
      <w:iCs/>
      <w:color w:val="4F81BD"/>
    </w:rPr>
  </w:style>
  <w:style w:type="character" w:styleId="Strong">
    <w:name w:val="Strong"/>
    <w:uiPriority w:val="22"/>
    <w:rsid w:val="000C3654"/>
    <w:rPr>
      <w:rFonts w:ascii="Calibri" w:hAnsi="Calibri"/>
      <w:b/>
      <w:bCs/>
      <w:sz w:val="24"/>
    </w:rPr>
  </w:style>
  <w:style w:type="paragraph" w:styleId="IntenseQuote">
    <w:name w:val="Intense Quote"/>
    <w:basedOn w:val="Normal"/>
    <w:next w:val="Normal"/>
    <w:link w:val="IntenseQuoteChar"/>
    <w:uiPriority w:val="30"/>
    <w:rsid w:val="00ED798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ED798F"/>
    <w:rPr>
      <w:b/>
      <w:bCs/>
      <w:i/>
      <w:iCs/>
      <w:color w:val="4F81BD"/>
      <w:sz w:val="24"/>
    </w:rPr>
  </w:style>
  <w:style w:type="character" w:styleId="IntenseReference">
    <w:name w:val="Intense Reference"/>
    <w:uiPriority w:val="32"/>
    <w:rsid w:val="00ED798F"/>
    <w:rPr>
      <w:b/>
      <w:bCs/>
      <w:smallCaps/>
      <w:color w:val="C0504D"/>
      <w:spacing w:val="5"/>
      <w:u w:val="single"/>
    </w:rPr>
  </w:style>
  <w:style w:type="paragraph" w:styleId="Quote">
    <w:name w:val="Quote"/>
    <w:basedOn w:val="Normal"/>
    <w:next w:val="Normal"/>
    <w:link w:val="QuoteChar"/>
    <w:uiPriority w:val="29"/>
    <w:qFormat/>
    <w:rsid w:val="005A70F8"/>
    <w:rPr>
      <w:i/>
      <w:iCs/>
    </w:rPr>
  </w:style>
  <w:style w:type="character" w:customStyle="1" w:styleId="QuoteChar">
    <w:name w:val="Quote Char"/>
    <w:link w:val="Quote"/>
    <w:uiPriority w:val="29"/>
    <w:rsid w:val="005A70F8"/>
    <w:rPr>
      <w:rFonts w:ascii="Calibri" w:hAnsi="Calibri"/>
      <w:i/>
      <w:iCs/>
      <w:sz w:val="24"/>
    </w:rPr>
  </w:style>
  <w:style w:type="character" w:styleId="BookTitle">
    <w:name w:val="Book Title"/>
    <w:uiPriority w:val="33"/>
    <w:rsid w:val="00ED798F"/>
    <w:rPr>
      <w:b/>
      <w:bCs/>
      <w:smallCaps/>
      <w:spacing w:val="5"/>
    </w:rPr>
  </w:style>
  <w:style w:type="paragraph" w:styleId="NoSpacing">
    <w:name w:val="No Spacing"/>
    <w:uiPriority w:val="1"/>
    <w:rsid w:val="00ED798F"/>
    <w:rPr>
      <w:sz w:val="24"/>
      <w:szCs w:val="22"/>
      <w:lang w:eastAsia="en-US"/>
    </w:rPr>
  </w:style>
  <w:style w:type="character" w:styleId="SubtleReference">
    <w:name w:val="Subtle Reference"/>
    <w:uiPriority w:val="31"/>
    <w:rsid w:val="00ED798F"/>
    <w:rPr>
      <w:smallCaps/>
      <w:color w:val="C0504D"/>
      <w:u w:val="single"/>
    </w:rPr>
  </w:style>
  <w:style w:type="paragraph" w:styleId="BodyText">
    <w:name w:val="Body Text"/>
    <w:basedOn w:val="Normal"/>
    <w:link w:val="BodyTextChar"/>
    <w:uiPriority w:val="99"/>
    <w:rsid w:val="00456927"/>
  </w:style>
  <w:style w:type="character" w:customStyle="1" w:styleId="BodyTextChar">
    <w:name w:val="Body Text Char"/>
    <w:link w:val="BodyText"/>
    <w:uiPriority w:val="99"/>
    <w:rsid w:val="00456927"/>
    <w:rPr>
      <w:rFonts w:ascii="Verdana" w:hAnsi="Verdana" w:cs="Times New Roman"/>
      <w:sz w:val="20"/>
      <w:szCs w:val="20"/>
      <w:lang w:eastAsia="en-AU"/>
    </w:rPr>
  </w:style>
  <w:style w:type="paragraph" w:styleId="TOC2">
    <w:name w:val="toc 2"/>
    <w:basedOn w:val="TOC1"/>
    <w:next w:val="Normal"/>
    <w:uiPriority w:val="39"/>
    <w:rsid w:val="00456927"/>
    <w:pPr>
      <w:tabs>
        <w:tab w:val="left" w:pos="567"/>
        <w:tab w:val="right" w:leader="dot" w:pos="8505"/>
      </w:tabs>
      <w:spacing w:after="60"/>
      <w:ind w:left="181"/>
    </w:pPr>
  </w:style>
  <w:style w:type="paragraph" w:customStyle="1" w:styleId="IssueDate">
    <w:name w:val="IssueDate"/>
    <w:basedOn w:val="DocumentVersionnumber"/>
    <w:rsid w:val="00456927"/>
    <w:pPr>
      <w:spacing w:before="240" w:after="600"/>
      <w:jc w:val="center"/>
    </w:pPr>
    <w:rPr>
      <w:rFonts w:ascii="Tahoma" w:hAnsi="Tahoma"/>
      <w:sz w:val="36"/>
      <w:szCs w:val="36"/>
    </w:rPr>
  </w:style>
  <w:style w:type="paragraph" w:customStyle="1" w:styleId="DocumentVersionnumber">
    <w:name w:val="Document Version number"/>
    <w:basedOn w:val="Normal"/>
    <w:next w:val="Normal"/>
    <w:rsid w:val="00456927"/>
  </w:style>
  <w:style w:type="paragraph" w:customStyle="1" w:styleId="MetaHeading">
    <w:name w:val="Meta Heading"/>
    <w:basedOn w:val="Heading2"/>
    <w:next w:val="BodyText"/>
    <w:rsid w:val="00456927"/>
    <w:pPr>
      <w:keepLines w:val="0"/>
      <w:outlineLvl w:val="9"/>
    </w:pPr>
    <w:rPr>
      <w:rFonts w:ascii="Tahoma" w:hAnsi="Tahoma" w:cs="Tahoma"/>
      <w:b w:val="0"/>
      <w:lang w:eastAsia="en-AU"/>
    </w:rPr>
  </w:style>
  <w:style w:type="paragraph" w:styleId="ListBullet">
    <w:name w:val="List Bullet"/>
    <w:basedOn w:val="BodyText"/>
    <w:link w:val="ListBulletChar"/>
    <w:rsid w:val="00456927"/>
    <w:pPr>
      <w:numPr>
        <w:numId w:val="4"/>
      </w:numPr>
      <w:suppressAutoHyphens w:val="0"/>
      <w:ind w:left="357" w:hanging="357"/>
    </w:pPr>
    <w:rPr>
      <w:lang w:eastAsia="en-US"/>
    </w:rPr>
  </w:style>
  <w:style w:type="character" w:customStyle="1" w:styleId="ListBulletChar">
    <w:name w:val="List Bullet Char"/>
    <w:basedOn w:val="BodyTextChar"/>
    <w:link w:val="ListBullet"/>
    <w:rsid w:val="00456927"/>
    <w:rPr>
      <w:rFonts w:ascii="Verdana" w:hAnsi="Verdana" w:cs="Arial"/>
      <w:sz w:val="24"/>
      <w:szCs w:val="24"/>
      <w:lang w:eastAsia="en-US"/>
    </w:rPr>
  </w:style>
  <w:style w:type="paragraph" w:styleId="Footer">
    <w:name w:val="footer"/>
    <w:basedOn w:val="BodyText"/>
    <w:link w:val="FooterChar"/>
    <w:uiPriority w:val="99"/>
    <w:rsid w:val="00456927"/>
    <w:pPr>
      <w:tabs>
        <w:tab w:val="center" w:pos="4253"/>
        <w:tab w:val="right" w:pos="8931"/>
      </w:tabs>
      <w:spacing w:after="0"/>
    </w:pPr>
    <w:rPr>
      <w:rFonts w:ascii="Tahoma" w:hAnsi="Tahoma" w:cs="Tahoma"/>
      <w:sz w:val="18"/>
      <w:szCs w:val="18"/>
    </w:rPr>
  </w:style>
  <w:style w:type="character" w:customStyle="1" w:styleId="FooterChar">
    <w:name w:val="Footer Char"/>
    <w:link w:val="Footer"/>
    <w:uiPriority w:val="99"/>
    <w:rsid w:val="00456927"/>
    <w:rPr>
      <w:rFonts w:ascii="Tahoma" w:hAnsi="Tahoma" w:cs="Tahoma"/>
      <w:sz w:val="18"/>
      <w:szCs w:val="18"/>
      <w:lang w:eastAsia="en-AU"/>
    </w:rPr>
  </w:style>
  <w:style w:type="paragraph" w:styleId="Header">
    <w:name w:val="header"/>
    <w:basedOn w:val="BodyText"/>
    <w:link w:val="HeaderChar"/>
    <w:uiPriority w:val="99"/>
    <w:rsid w:val="00456927"/>
    <w:pPr>
      <w:tabs>
        <w:tab w:val="right" w:pos="9072"/>
      </w:tabs>
      <w:jc w:val="right"/>
    </w:pPr>
    <w:rPr>
      <w:rFonts w:ascii="Tahoma" w:hAnsi="Tahoma" w:cs="Tahoma"/>
      <w:sz w:val="18"/>
      <w:szCs w:val="18"/>
    </w:rPr>
  </w:style>
  <w:style w:type="character" w:customStyle="1" w:styleId="HeaderChar">
    <w:name w:val="Header Char"/>
    <w:link w:val="Header"/>
    <w:uiPriority w:val="99"/>
    <w:rsid w:val="00456927"/>
    <w:rPr>
      <w:rFonts w:ascii="Tahoma" w:hAnsi="Tahoma" w:cs="Tahoma"/>
      <w:sz w:val="18"/>
      <w:szCs w:val="18"/>
      <w:lang w:eastAsia="en-AU"/>
    </w:rPr>
  </w:style>
  <w:style w:type="paragraph" w:customStyle="1" w:styleId="logo">
    <w:name w:val="logo"/>
    <w:basedOn w:val="BodyText"/>
    <w:rsid w:val="00456927"/>
    <w:pPr>
      <w:suppressAutoHyphens w:val="0"/>
      <w:jc w:val="center"/>
    </w:pPr>
    <w:rPr>
      <w:rFonts w:ascii="Tahoma" w:hAnsi="Tahoma" w:cs="Tahoma"/>
      <w:bCs/>
      <w:color w:val="0051BA"/>
      <w:sz w:val="36"/>
      <w:szCs w:val="36"/>
      <w:lang w:eastAsia="en-US"/>
    </w:rPr>
  </w:style>
  <w:style w:type="character" w:styleId="Hyperlink">
    <w:name w:val="Hyperlink"/>
    <w:uiPriority w:val="99"/>
    <w:unhideWhenUsed/>
    <w:rsid w:val="00B52740"/>
    <w:rPr>
      <w:color w:val="0000FF"/>
      <w:u w:val="single"/>
    </w:rPr>
  </w:style>
  <w:style w:type="paragraph" w:customStyle="1" w:styleId="TableColumnHeadingNormal">
    <w:name w:val="Table Column Heading Normal"/>
    <w:basedOn w:val="Normal"/>
    <w:rsid w:val="00456927"/>
    <w:pPr>
      <w:keepNext/>
      <w:keepLines/>
      <w:suppressAutoHyphens w:val="0"/>
      <w:kinsoku w:val="0"/>
      <w:overflowPunct w:val="0"/>
      <w:autoSpaceDE w:val="0"/>
      <w:autoSpaceDN w:val="0"/>
      <w:adjustRightInd w:val="0"/>
      <w:snapToGrid w:val="0"/>
      <w:spacing w:before="80" w:after="80"/>
    </w:pPr>
    <w:rPr>
      <w:rFonts w:ascii="Georgia" w:hAnsi="Georgia"/>
      <w:b/>
      <w:color w:val="FFFFFF"/>
      <w:szCs w:val="21"/>
      <w:lang w:eastAsia="en-US"/>
    </w:rPr>
  </w:style>
  <w:style w:type="paragraph" w:styleId="TOCHeading">
    <w:name w:val="TOC Heading"/>
    <w:basedOn w:val="Heading1"/>
    <w:next w:val="Normal"/>
    <w:uiPriority w:val="39"/>
    <w:unhideWhenUsed/>
    <w:rsid w:val="00C63BEA"/>
    <w:pPr>
      <w:keepNext/>
      <w:keepLines/>
      <w:suppressAutoHyphens w:val="0"/>
      <w:spacing w:before="480" w:after="0" w:line="276" w:lineRule="auto"/>
      <w:outlineLvl w:val="9"/>
    </w:pPr>
    <w:rPr>
      <w:rFonts w:ascii="Cambria" w:hAnsi="Cambria"/>
      <w:bCs/>
      <w:color w:val="365F91"/>
      <w:spacing w:val="0"/>
      <w:sz w:val="28"/>
      <w:szCs w:val="28"/>
      <w:lang w:val="en-US" w:eastAsia="en-US"/>
    </w:rPr>
  </w:style>
  <w:style w:type="paragraph" w:styleId="FootnoteText">
    <w:name w:val="footnote text"/>
    <w:basedOn w:val="Normal"/>
    <w:link w:val="FootnoteTextChar"/>
    <w:rsid w:val="00ED156A"/>
    <w:pPr>
      <w:suppressAutoHyphens w:val="0"/>
      <w:spacing w:after="0"/>
    </w:pPr>
    <w:rPr>
      <w:rFonts w:ascii="Times New Roman" w:hAnsi="Times New Roman"/>
      <w:sz w:val="20"/>
      <w:lang w:eastAsia="en-US"/>
    </w:rPr>
  </w:style>
  <w:style w:type="paragraph" w:styleId="TOC1">
    <w:name w:val="toc 1"/>
    <w:basedOn w:val="Normal"/>
    <w:next w:val="Normal"/>
    <w:autoRedefine/>
    <w:uiPriority w:val="39"/>
    <w:unhideWhenUsed/>
    <w:rsid w:val="00456927"/>
    <w:pPr>
      <w:spacing w:after="100"/>
    </w:pPr>
  </w:style>
  <w:style w:type="paragraph" w:styleId="BalloonText">
    <w:name w:val="Balloon Text"/>
    <w:basedOn w:val="Normal"/>
    <w:link w:val="BalloonTextChar"/>
    <w:uiPriority w:val="99"/>
    <w:semiHidden/>
    <w:unhideWhenUsed/>
    <w:rsid w:val="00456927"/>
    <w:pPr>
      <w:spacing w:after="0"/>
    </w:pPr>
    <w:rPr>
      <w:rFonts w:ascii="Tahoma" w:hAnsi="Tahoma" w:cs="Tahoma"/>
      <w:sz w:val="16"/>
      <w:szCs w:val="16"/>
    </w:rPr>
  </w:style>
  <w:style w:type="character" w:customStyle="1" w:styleId="BalloonTextChar">
    <w:name w:val="Balloon Text Char"/>
    <w:link w:val="BalloonText"/>
    <w:uiPriority w:val="99"/>
    <w:semiHidden/>
    <w:rsid w:val="00456927"/>
    <w:rPr>
      <w:rFonts w:ascii="Tahoma" w:hAnsi="Tahoma" w:cs="Tahoma"/>
      <w:sz w:val="16"/>
      <w:szCs w:val="16"/>
      <w:lang w:eastAsia="en-AU"/>
    </w:rPr>
  </w:style>
  <w:style w:type="paragraph" w:styleId="DocumentMap">
    <w:name w:val="Document Map"/>
    <w:basedOn w:val="Normal"/>
    <w:link w:val="DocumentMapChar"/>
    <w:uiPriority w:val="99"/>
    <w:semiHidden/>
    <w:unhideWhenUsed/>
    <w:rsid w:val="00456927"/>
    <w:pPr>
      <w:spacing w:after="0"/>
    </w:pPr>
    <w:rPr>
      <w:rFonts w:ascii="Tahoma" w:hAnsi="Tahoma" w:cs="Tahoma"/>
      <w:sz w:val="16"/>
      <w:szCs w:val="16"/>
    </w:rPr>
  </w:style>
  <w:style w:type="character" w:customStyle="1" w:styleId="DocumentMapChar">
    <w:name w:val="Document Map Char"/>
    <w:link w:val="DocumentMap"/>
    <w:uiPriority w:val="99"/>
    <w:semiHidden/>
    <w:rsid w:val="00456927"/>
    <w:rPr>
      <w:rFonts w:ascii="Tahoma" w:hAnsi="Tahoma" w:cs="Tahoma"/>
      <w:sz w:val="16"/>
      <w:szCs w:val="16"/>
      <w:lang w:eastAsia="en-AU"/>
    </w:rPr>
  </w:style>
  <w:style w:type="character" w:customStyle="1" w:styleId="FootnoteTextChar">
    <w:name w:val="Footnote Text Char"/>
    <w:link w:val="FootnoteText"/>
    <w:rsid w:val="00ED156A"/>
    <w:rPr>
      <w:rFonts w:ascii="Times New Roman" w:hAnsi="Times New Roman"/>
      <w:lang w:eastAsia="en-US"/>
    </w:rPr>
  </w:style>
  <w:style w:type="character" w:styleId="FootnoteReference">
    <w:name w:val="footnote reference"/>
    <w:rsid w:val="00ED156A"/>
    <w:rPr>
      <w:vertAlign w:val="superscript"/>
    </w:rPr>
  </w:style>
  <w:style w:type="character" w:styleId="FollowedHyperlink">
    <w:name w:val="FollowedHyperlink"/>
    <w:uiPriority w:val="99"/>
    <w:semiHidden/>
    <w:unhideWhenUsed/>
    <w:rsid w:val="00EB0DAE"/>
    <w:rPr>
      <w:color w:val="800080"/>
      <w:u w:val="single"/>
    </w:rPr>
  </w:style>
  <w:style w:type="paragraph" w:styleId="TOC3">
    <w:name w:val="toc 3"/>
    <w:basedOn w:val="Normal"/>
    <w:next w:val="Normal"/>
    <w:autoRedefine/>
    <w:uiPriority w:val="39"/>
    <w:unhideWhenUsed/>
    <w:rsid w:val="00EB0DAE"/>
    <w:pPr>
      <w:ind w:left="480"/>
    </w:pPr>
  </w:style>
  <w:style w:type="table" w:styleId="TableGrid">
    <w:name w:val="Table Grid"/>
    <w:basedOn w:val="TableNormal"/>
    <w:uiPriority w:val="59"/>
    <w:rsid w:val="00F60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440D74"/>
    <w:rPr>
      <w:color w:val="808080"/>
    </w:rPr>
  </w:style>
  <w:style w:type="character" w:styleId="CommentReference">
    <w:name w:val="annotation reference"/>
    <w:uiPriority w:val="99"/>
    <w:semiHidden/>
    <w:unhideWhenUsed/>
    <w:rsid w:val="000E2939"/>
    <w:rPr>
      <w:sz w:val="16"/>
      <w:szCs w:val="16"/>
    </w:rPr>
  </w:style>
  <w:style w:type="paragraph" w:styleId="CommentText">
    <w:name w:val="annotation text"/>
    <w:basedOn w:val="Normal"/>
    <w:link w:val="CommentTextChar"/>
    <w:uiPriority w:val="99"/>
    <w:unhideWhenUsed/>
    <w:rsid w:val="000E2939"/>
    <w:rPr>
      <w:sz w:val="20"/>
    </w:rPr>
  </w:style>
  <w:style w:type="character" w:customStyle="1" w:styleId="CommentTextChar">
    <w:name w:val="Comment Text Char"/>
    <w:basedOn w:val="DefaultParagraphFont"/>
    <w:link w:val="CommentText"/>
    <w:uiPriority w:val="99"/>
    <w:rsid w:val="000E2939"/>
  </w:style>
  <w:style w:type="paragraph" w:styleId="CommentSubject">
    <w:name w:val="annotation subject"/>
    <w:basedOn w:val="CommentText"/>
    <w:next w:val="CommentText"/>
    <w:link w:val="CommentSubjectChar"/>
    <w:uiPriority w:val="99"/>
    <w:semiHidden/>
    <w:unhideWhenUsed/>
    <w:rsid w:val="000E2939"/>
    <w:rPr>
      <w:b/>
      <w:bCs/>
    </w:rPr>
  </w:style>
  <w:style w:type="character" w:customStyle="1" w:styleId="CommentSubjectChar">
    <w:name w:val="Comment Subject Char"/>
    <w:link w:val="CommentSubject"/>
    <w:uiPriority w:val="99"/>
    <w:semiHidden/>
    <w:rsid w:val="000E2939"/>
    <w:rPr>
      <w:b/>
      <w:bCs/>
    </w:rPr>
  </w:style>
  <w:style w:type="paragraph" w:customStyle="1" w:styleId="TableNumberList">
    <w:name w:val="Table Number List"/>
    <w:basedOn w:val="Tabledotpoints"/>
    <w:qFormat/>
    <w:rsid w:val="008E3ED7"/>
    <w:pPr>
      <w:numPr>
        <w:numId w:val="5"/>
      </w:numPr>
      <w:ind w:left="714" w:hanging="357"/>
    </w:pPr>
    <w:rPr>
      <w:lang w:eastAsia="ja-JP"/>
    </w:rPr>
  </w:style>
  <w:style w:type="paragraph" w:styleId="NormalWeb">
    <w:name w:val="Normal (Web)"/>
    <w:basedOn w:val="Normal"/>
    <w:uiPriority w:val="99"/>
    <w:semiHidden/>
    <w:unhideWhenUsed/>
    <w:rsid w:val="00E45888"/>
    <w:pPr>
      <w:suppressAutoHyphens w:val="0"/>
      <w:spacing w:before="168" w:after="168"/>
    </w:pPr>
    <w:rPr>
      <w:rFonts w:ascii="Times New Roman" w:hAnsi="Times New Roman"/>
    </w:rPr>
  </w:style>
  <w:style w:type="paragraph" w:customStyle="1" w:styleId="Default">
    <w:name w:val="Default"/>
    <w:rsid w:val="00832206"/>
    <w:pPr>
      <w:autoSpaceDE w:val="0"/>
      <w:autoSpaceDN w:val="0"/>
      <w:adjustRightInd w:val="0"/>
    </w:pPr>
    <w:rPr>
      <w:rFonts w:ascii="Avenir-Light" w:hAnsi="Avenir-Light"/>
    </w:rPr>
  </w:style>
  <w:style w:type="character" w:styleId="UnresolvedMention">
    <w:name w:val="Unresolved Mention"/>
    <w:basedOn w:val="DefaultParagraphFont"/>
    <w:uiPriority w:val="99"/>
    <w:semiHidden/>
    <w:unhideWhenUsed/>
    <w:rsid w:val="00E14499"/>
    <w:rPr>
      <w:color w:val="605E5C"/>
      <w:shd w:val="clear" w:color="auto" w:fill="E1DFDD"/>
    </w:rPr>
  </w:style>
  <w:style w:type="paragraph" w:customStyle="1" w:styleId="paragraph">
    <w:name w:val="paragraph"/>
    <w:basedOn w:val="Normal"/>
    <w:rsid w:val="002B54EE"/>
    <w:pPr>
      <w:suppressAutoHyphens w:val="0"/>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2B54EE"/>
  </w:style>
  <w:style w:type="character" w:customStyle="1" w:styleId="eop">
    <w:name w:val="eop"/>
    <w:basedOn w:val="DefaultParagraphFont"/>
    <w:rsid w:val="002B54EE"/>
  </w:style>
  <w:style w:type="character" w:customStyle="1" w:styleId="ListParagraphChar">
    <w:name w:val="List Paragraph Char"/>
    <w:aliases w:val="Recommendation Char,List Paragraph1 Char,List Paragraph11 Char,L Char,Normal + Dash Char,Bullets Char"/>
    <w:link w:val="ListParagraph"/>
    <w:uiPriority w:val="34"/>
    <w:locked/>
    <w:rsid w:val="00436E0A"/>
    <w:rPr>
      <w:rFonts w:cs="Arial"/>
      <w:sz w:val="24"/>
      <w:szCs w:val="24"/>
    </w:rPr>
  </w:style>
  <w:style w:type="table" w:styleId="TableGridLight">
    <w:name w:val="Grid Table Light"/>
    <w:basedOn w:val="TableNormal"/>
    <w:uiPriority w:val="40"/>
    <w:rsid w:val="00085AE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2">
    <w:name w:val="Body Text 2"/>
    <w:basedOn w:val="Normal"/>
    <w:link w:val="BodyText2Char"/>
    <w:uiPriority w:val="99"/>
    <w:semiHidden/>
    <w:unhideWhenUsed/>
    <w:rsid w:val="00E37B98"/>
    <w:pPr>
      <w:spacing w:line="480" w:lineRule="auto"/>
    </w:pPr>
  </w:style>
  <w:style w:type="character" w:customStyle="1" w:styleId="BodyText2Char">
    <w:name w:val="Body Text 2 Char"/>
    <w:basedOn w:val="DefaultParagraphFont"/>
    <w:link w:val="BodyText2"/>
    <w:uiPriority w:val="99"/>
    <w:semiHidden/>
    <w:rsid w:val="00E37B98"/>
    <w:rPr>
      <w:rFonts w:cs="Arial"/>
      <w:sz w:val="24"/>
      <w:szCs w:val="24"/>
    </w:rPr>
  </w:style>
  <w:style w:type="paragraph" w:styleId="Revision">
    <w:name w:val="Revision"/>
    <w:hidden/>
    <w:uiPriority w:val="99"/>
    <w:semiHidden/>
    <w:rsid w:val="000A2FBF"/>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8652">
      <w:bodyDiv w:val="1"/>
      <w:marLeft w:val="0"/>
      <w:marRight w:val="0"/>
      <w:marTop w:val="0"/>
      <w:marBottom w:val="0"/>
      <w:divBdr>
        <w:top w:val="none" w:sz="0" w:space="0" w:color="auto"/>
        <w:left w:val="none" w:sz="0" w:space="0" w:color="auto"/>
        <w:bottom w:val="none" w:sz="0" w:space="0" w:color="auto"/>
        <w:right w:val="none" w:sz="0" w:space="0" w:color="auto"/>
      </w:divBdr>
    </w:div>
    <w:div w:id="206114363">
      <w:bodyDiv w:val="1"/>
      <w:marLeft w:val="0"/>
      <w:marRight w:val="0"/>
      <w:marTop w:val="0"/>
      <w:marBottom w:val="0"/>
      <w:divBdr>
        <w:top w:val="none" w:sz="0" w:space="0" w:color="auto"/>
        <w:left w:val="none" w:sz="0" w:space="0" w:color="auto"/>
        <w:bottom w:val="none" w:sz="0" w:space="0" w:color="auto"/>
        <w:right w:val="none" w:sz="0" w:space="0" w:color="auto"/>
      </w:divBdr>
    </w:div>
    <w:div w:id="248467842">
      <w:bodyDiv w:val="1"/>
      <w:marLeft w:val="0"/>
      <w:marRight w:val="0"/>
      <w:marTop w:val="0"/>
      <w:marBottom w:val="0"/>
      <w:divBdr>
        <w:top w:val="none" w:sz="0" w:space="0" w:color="auto"/>
        <w:left w:val="none" w:sz="0" w:space="0" w:color="auto"/>
        <w:bottom w:val="none" w:sz="0" w:space="0" w:color="auto"/>
        <w:right w:val="none" w:sz="0" w:space="0" w:color="auto"/>
      </w:divBdr>
      <w:divsChild>
        <w:div w:id="1718386123">
          <w:marLeft w:val="0"/>
          <w:marRight w:val="0"/>
          <w:marTop w:val="0"/>
          <w:marBottom w:val="150"/>
          <w:divBdr>
            <w:top w:val="none" w:sz="0" w:space="0" w:color="auto"/>
            <w:left w:val="none" w:sz="0" w:space="0" w:color="auto"/>
            <w:bottom w:val="none" w:sz="0" w:space="0" w:color="auto"/>
            <w:right w:val="none" w:sz="0" w:space="0" w:color="auto"/>
          </w:divBdr>
          <w:divsChild>
            <w:div w:id="874587254">
              <w:marLeft w:val="0"/>
              <w:marRight w:val="0"/>
              <w:marTop w:val="0"/>
              <w:marBottom w:val="0"/>
              <w:divBdr>
                <w:top w:val="none" w:sz="0" w:space="0" w:color="auto"/>
                <w:left w:val="none" w:sz="0" w:space="0" w:color="auto"/>
                <w:bottom w:val="none" w:sz="0" w:space="0" w:color="auto"/>
                <w:right w:val="none" w:sz="0" w:space="0" w:color="auto"/>
              </w:divBdr>
              <w:divsChild>
                <w:div w:id="280691887">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 w:id="359745287">
      <w:bodyDiv w:val="1"/>
      <w:marLeft w:val="0"/>
      <w:marRight w:val="0"/>
      <w:marTop w:val="0"/>
      <w:marBottom w:val="0"/>
      <w:divBdr>
        <w:top w:val="none" w:sz="0" w:space="0" w:color="auto"/>
        <w:left w:val="none" w:sz="0" w:space="0" w:color="auto"/>
        <w:bottom w:val="none" w:sz="0" w:space="0" w:color="auto"/>
        <w:right w:val="none" w:sz="0" w:space="0" w:color="auto"/>
      </w:divBdr>
    </w:div>
    <w:div w:id="415397500">
      <w:bodyDiv w:val="1"/>
      <w:marLeft w:val="0"/>
      <w:marRight w:val="0"/>
      <w:marTop w:val="0"/>
      <w:marBottom w:val="0"/>
      <w:divBdr>
        <w:top w:val="none" w:sz="0" w:space="0" w:color="auto"/>
        <w:left w:val="none" w:sz="0" w:space="0" w:color="auto"/>
        <w:bottom w:val="none" w:sz="0" w:space="0" w:color="auto"/>
        <w:right w:val="none" w:sz="0" w:space="0" w:color="auto"/>
      </w:divBdr>
    </w:div>
    <w:div w:id="486946604">
      <w:bodyDiv w:val="1"/>
      <w:marLeft w:val="0"/>
      <w:marRight w:val="0"/>
      <w:marTop w:val="0"/>
      <w:marBottom w:val="0"/>
      <w:divBdr>
        <w:top w:val="none" w:sz="0" w:space="0" w:color="auto"/>
        <w:left w:val="none" w:sz="0" w:space="0" w:color="auto"/>
        <w:bottom w:val="none" w:sz="0" w:space="0" w:color="auto"/>
        <w:right w:val="none" w:sz="0" w:space="0" w:color="auto"/>
      </w:divBdr>
    </w:div>
    <w:div w:id="552429685">
      <w:bodyDiv w:val="1"/>
      <w:marLeft w:val="0"/>
      <w:marRight w:val="0"/>
      <w:marTop w:val="0"/>
      <w:marBottom w:val="0"/>
      <w:divBdr>
        <w:top w:val="none" w:sz="0" w:space="0" w:color="auto"/>
        <w:left w:val="none" w:sz="0" w:space="0" w:color="auto"/>
        <w:bottom w:val="none" w:sz="0" w:space="0" w:color="auto"/>
        <w:right w:val="none" w:sz="0" w:space="0" w:color="auto"/>
      </w:divBdr>
    </w:div>
    <w:div w:id="1170945447">
      <w:bodyDiv w:val="1"/>
      <w:marLeft w:val="0"/>
      <w:marRight w:val="0"/>
      <w:marTop w:val="0"/>
      <w:marBottom w:val="0"/>
      <w:divBdr>
        <w:top w:val="none" w:sz="0" w:space="0" w:color="auto"/>
        <w:left w:val="none" w:sz="0" w:space="0" w:color="auto"/>
        <w:bottom w:val="none" w:sz="0" w:space="0" w:color="auto"/>
        <w:right w:val="none" w:sz="0" w:space="0" w:color="auto"/>
      </w:divBdr>
    </w:div>
    <w:div w:id="1272009043">
      <w:bodyDiv w:val="1"/>
      <w:marLeft w:val="0"/>
      <w:marRight w:val="0"/>
      <w:marTop w:val="0"/>
      <w:marBottom w:val="0"/>
      <w:divBdr>
        <w:top w:val="none" w:sz="0" w:space="0" w:color="auto"/>
        <w:left w:val="none" w:sz="0" w:space="0" w:color="auto"/>
        <w:bottom w:val="none" w:sz="0" w:space="0" w:color="auto"/>
        <w:right w:val="none" w:sz="0" w:space="0" w:color="auto"/>
      </w:divBdr>
    </w:div>
    <w:div w:id="1341926405">
      <w:bodyDiv w:val="1"/>
      <w:marLeft w:val="0"/>
      <w:marRight w:val="0"/>
      <w:marTop w:val="0"/>
      <w:marBottom w:val="0"/>
      <w:divBdr>
        <w:top w:val="none" w:sz="0" w:space="0" w:color="auto"/>
        <w:left w:val="none" w:sz="0" w:space="0" w:color="auto"/>
        <w:bottom w:val="none" w:sz="0" w:space="0" w:color="auto"/>
        <w:right w:val="none" w:sz="0" w:space="0" w:color="auto"/>
      </w:divBdr>
    </w:div>
    <w:div w:id="1384407454">
      <w:bodyDiv w:val="1"/>
      <w:marLeft w:val="0"/>
      <w:marRight w:val="0"/>
      <w:marTop w:val="0"/>
      <w:marBottom w:val="0"/>
      <w:divBdr>
        <w:top w:val="none" w:sz="0" w:space="0" w:color="auto"/>
        <w:left w:val="none" w:sz="0" w:space="0" w:color="auto"/>
        <w:bottom w:val="none" w:sz="0" w:space="0" w:color="auto"/>
        <w:right w:val="none" w:sz="0" w:space="0" w:color="auto"/>
      </w:divBdr>
    </w:div>
    <w:div w:id="1798916854">
      <w:bodyDiv w:val="1"/>
      <w:marLeft w:val="0"/>
      <w:marRight w:val="0"/>
      <w:marTop w:val="0"/>
      <w:marBottom w:val="0"/>
      <w:divBdr>
        <w:top w:val="none" w:sz="0" w:space="0" w:color="auto"/>
        <w:left w:val="none" w:sz="0" w:space="0" w:color="auto"/>
        <w:bottom w:val="none" w:sz="0" w:space="0" w:color="auto"/>
        <w:right w:val="none" w:sz="0" w:space="0" w:color="auto"/>
      </w:divBdr>
      <w:divsChild>
        <w:div w:id="663120124">
          <w:marLeft w:val="0"/>
          <w:marRight w:val="0"/>
          <w:marTop w:val="0"/>
          <w:marBottom w:val="0"/>
          <w:divBdr>
            <w:top w:val="none" w:sz="0" w:space="0" w:color="auto"/>
            <w:left w:val="none" w:sz="0" w:space="0" w:color="auto"/>
            <w:bottom w:val="none" w:sz="0" w:space="0" w:color="auto"/>
            <w:right w:val="none" w:sz="0" w:space="0" w:color="auto"/>
          </w:divBdr>
        </w:div>
        <w:div w:id="971010870">
          <w:marLeft w:val="0"/>
          <w:marRight w:val="0"/>
          <w:marTop w:val="0"/>
          <w:marBottom w:val="0"/>
          <w:divBdr>
            <w:top w:val="none" w:sz="0" w:space="0" w:color="auto"/>
            <w:left w:val="none" w:sz="0" w:space="0" w:color="auto"/>
            <w:bottom w:val="none" w:sz="0" w:space="0" w:color="auto"/>
            <w:right w:val="none" w:sz="0" w:space="0" w:color="auto"/>
          </w:divBdr>
        </w:div>
        <w:div w:id="507526701">
          <w:marLeft w:val="0"/>
          <w:marRight w:val="0"/>
          <w:marTop w:val="0"/>
          <w:marBottom w:val="0"/>
          <w:divBdr>
            <w:top w:val="none" w:sz="0" w:space="0" w:color="auto"/>
            <w:left w:val="none" w:sz="0" w:space="0" w:color="auto"/>
            <w:bottom w:val="none" w:sz="0" w:space="0" w:color="auto"/>
            <w:right w:val="none" w:sz="0" w:space="0" w:color="auto"/>
          </w:divBdr>
        </w:div>
      </w:divsChild>
    </w:div>
    <w:div w:id="1892187539">
      <w:bodyDiv w:val="1"/>
      <w:marLeft w:val="0"/>
      <w:marRight w:val="0"/>
      <w:marTop w:val="0"/>
      <w:marBottom w:val="0"/>
      <w:divBdr>
        <w:top w:val="none" w:sz="0" w:space="0" w:color="auto"/>
        <w:left w:val="none" w:sz="0" w:space="0" w:color="auto"/>
        <w:bottom w:val="none" w:sz="0" w:space="0" w:color="auto"/>
        <w:right w:val="none" w:sz="0" w:space="0" w:color="auto"/>
      </w:divBdr>
    </w:div>
    <w:div w:id="2018069288">
      <w:bodyDiv w:val="1"/>
      <w:marLeft w:val="0"/>
      <w:marRight w:val="0"/>
      <w:marTop w:val="0"/>
      <w:marBottom w:val="0"/>
      <w:divBdr>
        <w:top w:val="none" w:sz="0" w:space="0" w:color="auto"/>
        <w:left w:val="none" w:sz="0" w:space="0" w:color="auto"/>
        <w:bottom w:val="none" w:sz="0" w:space="0" w:color="auto"/>
        <w:right w:val="none" w:sz="0" w:space="0" w:color="auto"/>
      </w:divBdr>
    </w:div>
    <w:div w:id="211624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www.canberrahealthservices.act.gov.au/__data/assets/file/0005/1933187/CHS-Exceptional-Healthcare-Framework_Digital_FA.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safetyandquality.gov.au/standards/nsqhs-standards"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canberrahealthservices.act.gov.au/about-us/strategy-and-frameworks"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canberrahealthservices.act.gov.au/__data/assets/file/0008/1933181/CHS-Partnering-for-Exceptional-Care-Framework_DigitalFA.pdf" TargetMode="External"/><Relationship Id="rId28"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hyperlink" Target="https://www.canberrahealthservices.act.gov.a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canberrahealthservices.act.gov.au/__data/assets/file/0007/1933189/CHS-Clinical-Governance-Framework_DigitalFA.pdf" TargetMode="External"/><Relationship Id="rId27" Type="http://schemas.openxmlformats.org/officeDocument/2006/relationships/footer" Target="footer3.xml"/><Relationship Id="rId30" Type="http://schemas.openxmlformats.org/officeDocument/2006/relationships/footer" Target="footer5.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aela%20jessup\Downloads\PD%20Template%20%20(Chief%20Ministers)%20(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854C7AFC-1915-4D10-9DE8-5436F0DA8F69}"/>
      </w:docPartPr>
      <w:docPartBody>
        <w:p w:rsidR="001854F4" w:rsidRDefault="005349D8">
          <w:r w:rsidRPr="008D1B67">
            <w:rPr>
              <w:rStyle w:val="PlaceholderText"/>
            </w:rPr>
            <w:t>Choose an item.</w:t>
          </w:r>
        </w:p>
      </w:docPartBody>
    </w:docPart>
    <w:docPart>
      <w:docPartPr>
        <w:name w:val="AED6360259D44964B2E3445FD1EEF895"/>
        <w:category>
          <w:name w:val="General"/>
          <w:gallery w:val="placeholder"/>
        </w:category>
        <w:types>
          <w:type w:val="bbPlcHdr"/>
        </w:types>
        <w:behaviors>
          <w:behavior w:val="content"/>
        </w:behaviors>
        <w:guid w:val="{8D966D81-6E85-47FA-B9F8-CD65DAFE2544}"/>
      </w:docPartPr>
      <w:docPartBody>
        <w:p w:rsidR="001854F4" w:rsidRDefault="005349D8" w:rsidP="005349D8">
          <w:pPr>
            <w:pStyle w:val="AED6360259D44964B2E3445FD1EEF895"/>
          </w:pPr>
          <w:r w:rsidRPr="008D1B67">
            <w:rPr>
              <w:rStyle w:val="PlaceholderText"/>
            </w:rPr>
            <w:t>Choose an item.</w:t>
          </w:r>
        </w:p>
      </w:docPartBody>
    </w:docPart>
    <w:docPart>
      <w:docPartPr>
        <w:name w:val="867B83DA3D11460D8861FB7AD0B22318"/>
        <w:category>
          <w:name w:val="General"/>
          <w:gallery w:val="placeholder"/>
        </w:category>
        <w:types>
          <w:type w:val="bbPlcHdr"/>
        </w:types>
        <w:behaviors>
          <w:behavior w:val="content"/>
        </w:behaviors>
        <w:guid w:val="{897C1AC1-63A1-4759-90FC-03AF752F9A3F}"/>
      </w:docPartPr>
      <w:docPartBody>
        <w:p w:rsidR="001854F4" w:rsidRDefault="005349D8" w:rsidP="005349D8">
          <w:pPr>
            <w:pStyle w:val="867B83DA3D11460D8861FB7AD0B22318"/>
          </w:pPr>
          <w:r w:rsidRPr="008D1B67">
            <w:rPr>
              <w:rStyle w:val="PlaceholderText"/>
            </w:rPr>
            <w:t>Choose an item.</w:t>
          </w:r>
        </w:p>
      </w:docPartBody>
    </w:docPart>
    <w:docPart>
      <w:docPartPr>
        <w:name w:val="973CDB939D084BF2A82CFB55A0D1F565"/>
        <w:category>
          <w:name w:val="General"/>
          <w:gallery w:val="placeholder"/>
        </w:category>
        <w:types>
          <w:type w:val="bbPlcHdr"/>
        </w:types>
        <w:behaviors>
          <w:behavior w:val="content"/>
        </w:behaviors>
        <w:guid w:val="{024527CE-890B-4C3F-AA8E-A507A4FFEEF2}"/>
      </w:docPartPr>
      <w:docPartBody>
        <w:p w:rsidR="001854F4" w:rsidRDefault="005349D8" w:rsidP="005349D8">
          <w:pPr>
            <w:pStyle w:val="973CDB939D084BF2A82CFB55A0D1F565"/>
          </w:pPr>
          <w:r w:rsidRPr="008D1B67">
            <w:rPr>
              <w:rStyle w:val="PlaceholderText"/>
            </w:rPr>
            <w:t>Choose an item.</w:t>
          </w:r>
        </w:p>
      </w:docPartBody>
    </w:docPart>
    <w:docPart>
      <w:docPartPr>
        <w:name w:val="72B308AE2C9D404C895A866F4E102AEC"/>
        <w:category>
          <w:name w:val="General"/>
          <w:gallery w:val="placeholder"/>
        </w:category>
        <w:types>
          <w:type w:val="bbPlcHdr"/>
        </w:types>
        <w:behaviors>
          <w:behavior w:val="content"/>
        </w:behaviors>
        <w:guid w:val="{23AD86A5-2A11-440E-9EFB-2A22D0D7B81A}"/>
      </w:docPartPr>
      <w:docPartBody>
        <w:p w:rsidR="001854F4" w:rsidRDefault="005349D8" w:rsidP="005349D8">
          <w:pPr>
            <w:pStyle w:val="72B308AE2C9D404C895A866F4E102AEC"/>
          </w:pPr>
          <w:r w:rsidRPr="008D1B67">
            <w:rPr>
              <w:rStyle w:val="PlaceholderText"/>
            </w:rPr>
            <w:t>Choose an item.</w:t>
          </w:r>
        </w:p>
      </w:docPartBody>
    </w:docPart>
    <w:docPart>
      <w:docPartPr>
        <w:name w:val="665D5EA9FADB45CE9E0163690B15B656"/>
        <w:category>
          <w:name w:val="General"/>
          <w:gallery w:val="placeholder"/>
        </w:category>
        <w:types>
          <w:type w:val="bbPlcHdr"/>
        </w:types>
        <w:behaviors>
          <w:behavior w:val="content"/>
        </w:behaviors>
        <w:guid w:val="{AC8F0155-EAA7-49C9-A280-C60D53241FF2}"/>
      </w:docPartPr>
      <w:docPartBody>
        <w:p w:rsidR="001854F4" w:rsidRDefault="005349D8" w:rsidP="005349D8">
          <w:pPr>
            <w:pStyle w:val="665D5EA9FADB45CE9E0163690B15B656"/>
          </w:pPr>
          <w:r w:rsidRPr="008D1B67">
            <w:rPr>
              <w:rStyle w:val="PlaceholderText"/>
            </w:rPr>
            <w:t>Choose an item.</w:t>
          </w:r>
        </w:p>
      </w:docPartBody>
    </w:docPart>
    <w:docPart>
      <w:docPartPr>
        <w:name w:val="AC206E178AA94D4AB3180F48ADE7AB93"/>
        <w:category>
          <w:name w:val="General"/>
          <w:gallery w:val="placeholder"/>
        </w:category>
        <w:types>
          <w:type w:val="bbPlcHdr"/>
        </w:types>
        <w:behaviors>
          <w:behavior w:val="content"/>
        </w:behaviors>
        <w:guid w:val="{EDD7B766-B7AD-4F27-875A-210B15EC56AA}"/>
      </w:docPartPr>
      <w:docPartBody>
        <w:p w:rsidR="001854F4" w:rsidRDefault="005349D8" w:rsidP="005349D8">
          <w:pPr>
            <w:pStyle w:val="AC206E178AA94D4AB3180F48ADE7AB93"/>
          </w:pPr>
          <w:r w:rsidRPr="008D1B67">
            <w:rPr>
              <w:rStyle w:val="PlaceholderText"/>
            </w:rPr>
            <w:t>Choose an item.</w:t>
          </w:r>
        </w:p>
      </w:docPartBody>
    </w:docPart>
    <w:docPart>
      <w:docPartPr>
        <w:name w:val="E1CD3C8AFC1F465AA9063662E523DA82"/>
        <w:category>
          <w:name w:val="General"/>
          <w:gallery w:val="placeholder"/>
        </w:category>
        <w:types>
          <w:type w:val="bbPlcHdr"/>
        </w:types>
        <w:behaviors>
          <w:behavior w:val="content"/>
        </w:behaviors>
        <w:guid w:val="{F0FB0BB2-5319-4300-A292-6A6CFCA35FEC}"/>
      </w:docPartPr>
      <w:docPartBody>
        <w:p w:rsidR="001854F4" w:rsidRDefault="005349D8" w:rsidP="005349D8">
          <w:pPr>
            <w:pStyle w:val="E1CD3C8AFC1F465AA9063662E523DA82"/>
          </w:pPr>
          <w:r w:rsidRPr="008D1B67">
            <w:rPr>
              <w:rStyle w:val="PlaceholderText"/>
            </w:rPr>
            <w:t>Choose an item.</w:t>
          </w:r>
        </w:p>
      </w:docPartBody>
    </w:docPart>
    <w:docPart>
      <w:docPartPr>
        <w:name w:val="BD705C0C6B814138913DDBDA0EAD84DC"/>
        <w:category>
          <w:name w:val="General"/>
          <w:gallery w:val="placeholder"/>
        </w:category>
        <w:types>
          <w:type w:val="bbPlcHdr"/>
        </w:types>
        <w:behaviors>
          <w:behavior w:val="content"/>
        </w:behaviors>
        <w:guid w:val="{7CB8E01A-E5D3-4031-AB0E-9350AC8CB9B8}"/>
      </w:docPartPr>
      <w:docPartBody>
        <w:p w:rsidR="001854F4" w:rsidRDefault="005349D8" w:rsidP="005349D8">
          <w:pPr>
            <w:pStyle w:val="BD705C0C6B814138913DDBDA0EAD84DC"/>
          </w:pPr>
          <w:r w:rsidRPr="008D1B67">
            <w:rPr>
              <w:rStyle w:val="PlaceholderText"/>
            </w:rPr>
            <w:t>Choose an item.</w:t>
          </w:r>
        </w:p>
      </w:docPartBody>
    </w:docPart>
    <w:docPart>
      <w:docPartPr>
        <w:name w:val="FD4C90F0D9B544EBAD54B526891E6610"/>
        <w:category>
          <w:name w:val="General"/>
          <w:gallery w:val="placeholder"/>
        </w:category>
        <w:types>
          <w:type w:val="bbPlcHdr"/>
        </w:types>
        <w:behaviors>
          <w:behavior w:val="content"/>
        </w:behaviors>
        <w:guid w:val="{5D49DAAD-2AFD-4DA7-A841-15F2AA2376D0}"/>
      </w:docPartPr>
      <w:docPartBody>
        <w:p w:rsidR="001854F4" w:rsidRDefault="005349D8" w:rsidP="005349D8">
          <w:pPr>
            <w:pStyle w:val="FD4C90F0D9B544EBAD54B526891E6610"/>
          </w:pPr>
          <w:r w:rsidRPr="008D1B67">
            <w:rPr>
              <w:rStyle w:val="PlaceholderText"/>
            </w:rPr>
            <w:t>Choose an item.</w:t>
          </w:r>
        </w:p>
      </w:docPartBody>
    </w:docPart>
    <w:docPart>
      <w:docPartPr>
        <w:name w:val="996FF7FA10D445379D3710B4C285B68A"/>
        <w:category>
          <w:name w:val="General"/>
          <w:gallery w:val="placeholder"/>
        </w:category>
        <w:types>
          <w:type w:val="bbPlcHdr"/>
        </w:types>
        <w:behaviors>
          <w:behavior w:val="content"/>
        </w:behaviors>
        <w:guid w:val="{EE0B490C-8026-4EFD-A610-C0A06301C2BF}"/>
      </w:docPartPr>
      <w:docPartBody>
        <w:p w:rsidR="001854F4" w:rsidRDefault="005349D8" w:rsidP="005349D8">
          <w:pPr>
            <w:pStyle w:val="996FF7FA10D445379D3710B4C285B68A"/>
          </w:pPr>
          <w:r w:rsidRPr="008D1B67">
            <w:rPr>
              <w:rStyle w:val="PlaceholderText"/>
            </w:rPr>
            <w:t>Choose an item.</w:t>
          </w:r>
        </w:p>
      </w:docPartBody>
    </w:docPart>
    <w:docPart>
      <w:docPartPr>
        <w:name w:val="163E82E9977F494DA5224E629CDEA110"/>
        <w:category>
          <w:name w:val="General"/>
          <w:gallery w:val="placeholder"/>
        </w:category>
        <w:types>
          <w:type w:val="bbPlcHdr"/>
        </w:types>
        <w:behaviors>
          <w:behavior w:val="content"/>
        </w:behaviors>
        <w:guid w:val="{FEF9747E-DB87-46CD-BFED-62D9BB86E372}"/>
      </w:docPartPr>
      <w:docPartBody>
        <w:p w:rsidR="001854F4" w:rsidRDefault="005349D8" w:rsidP="005349D8">
          <w:pPr>
            <w:pStyle w:val="163E82E9977F494DA5224E629CDEA110"/>
          </w:pPr>
          <w:r w:rsidRPr="008D1B67">
            <w:rPr>
              <w:rStyle w:val="PlaceholderText"/>
            </w:rPr>
            <w:t>Choose an item.</w:t>
          </w:r>
        </w:p>
      </w:docPartBody>
    </w:docPart>
    <w:docPart>
      <w:docPartPr>
        <w:name w:val="4ADFDF3B9D004D559B46486B4DDB90B5"/>
        <w:category>
          <w:name w:val="General"/>
          <w:gallery w:val="placeholder"/>
        </w:category>
        <w:types>
          <w:type w:val="bbPlcHdr"/>
        </w:types>
        <w:behaviors>
          <w:behavior w:val="content"/>
        </w:behaviors>
        <w:guid w:val="{B336E81E-7B49-4BCA-B590-24A3F3947D15}"/>
      </w:docPartPr>
      <w:docPartBody>
        <w:p w:rsidR="001854F4" w:rsidRDefault="005349D8" w:rsidP="005349D8">
          <w:pPr>
            <w:pStyle w:val="4ADFDF3B9D004D559B46486B4DDB90B5"/>
          </w:pPr>
          <w:r w:rsidRPr="008D1B67">
            <w:rPr>
              <w:rStyle w:val="PlaceholderText"/>
            </w:rPr>
            <w:t>Choose an item.</w:t>
          </w:r>
        </w:p>
      </w:docPartBody>
    </w:docPart>
    <w:docPart>
      <w:docPartPr>
        <w:name w:val="BB8472D732114100AE95FACA32FEA2DE"/>
        <w:category>
          <w:name w:val="General"/>
          <w:gallery w:val="placeholder"/>
        </w:category>
        <w:types>
          <w:type w:val="bbPlcHdr"/>
        </w:types>
        <w:behaviors>
          <w:behavior w:val="content"/>
        </w:behaviors>
        <w:guid w:val="{BDFB66C0-476E-4EF9-B3E2-1EE3F0ED9E93}"/>
      </w:docPartPr>
      <w:docPartBody>
        <w:p w:rsidR="001854F4" w:rsidRDefault="005349D8" w:rsidP="005349D8">
          <w:pPr>
            <w:pStyle w:val="BB8472D732114100AE95FACA32FEA2DE"/>
          </w:pPr>
          <w:r w:rsidRPr="008D1B67">
            <w:rPr>
              <w:rStyle w:val="PlaceholderText"/>
            </w:rPr>
            <w:t>Choose an item.</w:t>
          </w:r>
        </w:p>
      </w:docPartBody>
    </w:docPart>
    <w:docPart>
      <w:docPartPr>
        <w:name w:val="F750239486FD402BBD8E4FA942C5F677"/>
        <w:category>
          <w:name w:val="General"/>
          <w:gallery w:val="placeholder"/>
        </w:category>
        <w:types>
          <w:type w:val="bbPlcHdr"/>
        </w:types>
        <w:behaviors>
          <w:behavior w:val="content"/>
        </w:behaviors>
        <w:guid w:val="{B2899CEE-5D40-4DDD-94EA-BB93E5C8172A}"/>
      </w:docPartPr>
      <w:docPartBody>
        <w:p w:rsidR="001854F4" w:rsidRDefault="005349D8" w:rsidP="005349D8">
          <w:pPr>
            <w:pStyle w:val="F750239486FD402BBD8E4FA942C5F677"/>
          </w:pPr>
          <w:r w:rsidRPr="008D1B67">
            <w:rPr>
              <w:rStyle w:val="PlaceholderText"/>
            </w:rPr>
            <w:t>Choose an item.</w:t>
          </w:r>
        </w:p>
      </w:docPartBody>
    </w:docPart>
    <w:docPart>
      <w:docPartPr>
        <w:name w:val="9803B8EAA0C841F3BEBA50593E0C0463"/>
        <w:category>
          <w:name w:val="General"/>
          <w:gallery w:val="placeholder"/>
        </w:category>
        <w:types>
          <w:type w:val="bbPlcHdr"/>
        </w:types>
        <w:behaviors>
          <w:behavior w:val="content"/>
        </w:behaviors>
        <w:guid w:val="{A5C5AEEA-D491-4880-B7C4-185347FF84D5}"/>
      </w:docPartPr>
      <w:docPartBody>
        <w:p w:rsidR="001854F4" w:rsidRDefault="005349D8" w:rsidP="005349D8">
          <w:pPr>
            <w:pStyle w:val="9803B8EAA0C841F3BEBA50593E0C0463"/>
          </w:pPr>
          <w:r w:rsidRPr="008D1B67">
            <w:rPr>
              <w:rStyle w:val="PlaceholderText"/>
            </w:rPr>
            <w:t>Choose an item.</w:t>
          </w:r>
        </w:p>
      </w:docPartBody>
    </w:docPart>
    <w:docPart>
      <w:docPartPr>
        <w:name w:val="B37A1981BB7B4ECDAFEF59C339227035"/>
        <w:category>
          <w:name w:val="General"/>
          <w:gallery w:val="placeholder"/>
        </w:category>
        <w:types>
          <w:type w:val="bbPlcHdr"/>
        </w:types>
        <w:behaviors>
          <w:behavior w:val="content"/>
        </w:behaviors>
        <w:guid w:val="{E3CAE0E5-411F-4AA6-900C-FA91FCAB0C3F}"/>
      </w:docPartPr>
      <w:docPartBody>
        <w:p w:rsidR="001854F4" w:rsidRDefault="005349D8" w:rsidP="005349D8">
          <w:pPr>
            <w:pStyle w:val="B37A1981BB7B4ECDAFEF59C339227035"/>
          </w:pPr>
          <w:r w:rsidRPr="008D1B67">
            <w:rPr>
              <w:rStyle w:val="PlaceholderText"/>
            </w:rPr>
            <w:t>Choose an item.</w:t>
          </w:r>
        </w:p>
      </w:docPartBody>
    </w:docPart>
    <w:docPart>
      <w:docPartPr>
        <w:name w:val="A59793938B8A47229E4E12E9DDDDE0C9"/>
        <w:category>
          <w:name w:val="General"/>
          <w:gallery w:val="placeholder"/>
        </w:category>
        <w:types>
          <w:type w:val="bbPlcHdr"/>
        </w:types>
        <w:behaviors>
          <w:behavior w:val="content"/>
        </w:behaviors>
        <w:guid w:val="{4DFE5923-5EF4-43B8-9CF6-D0A36F01BE9B}"/>
      </w:docPartPr>
      <w:docPartBody>
        <w:p w:rsidR="001854F4" w:rsidRDefault="005349D8" w:rsidP="005349D8">
          <w:pPr>
            <w:pStyle w:val="A59793938B8A47229E4E12E9DDDDE0C9"/>
          </w:pPr>
          <w:r w:rsidRPr="008D1B67">
            <w:rPr>
              <w:rStyle w:val="PlaceholderText"/>
            </w:rPr>
            <w:t>Choose an item.</w:t>
          </w:r>
        </w:p>
      </w:docPartBody>
    </w:docPart>
    <w:docPart>
      <w:docPartPr>
        <w:name w:val="505CB6D375A044EA81DB73CCE46B769B"/>
        <w:category>
          <w:name w:val="General"/>
          <w:gallery w:val="placeholder"/>
        </w:category>
        <w:types>
          <w:type w:val="bbPlcHdr"/>
        </w:types>
        <w:behaviors>
          <w:behavior w:val="content"/>
        </w:behaviors>
        <w:guid w:val="{9497F2C2-7632-4194-88C8-11EB06675834}"/>
      </w:docPartPr>
      <w:docPartBody>
        <w:p w:rsidR="001854F4" w:rsidRDefault="005349D8" w:rsidP="005349D8">
          <w:pPr>
            <w:pStyle w:val="505CB6D375A044EA81DB73CCE46B769B"/>
          </w:pPr>
          <w:r w:rsidRPr="008D1B67">
            <w:rPr>
              <w:rStyle w:val="PlaceholderText"/>
            </w:rPr>
            <w:t>Choose an item.</w:t>
          </w:r>
        </w:p>
      </w:docPartBody>
    </w:docPart>
    <w:docPart>
      <w:docPartPr>
        <w:name w:val="949945E17C3C4D80A53328885BA619F8"/>
        <w:category>
          <w:name w:val="General"/>
          <w:gallery w:val="placeholder"/>
        </w:category>
        <w:types>
          <w:type w:val="bbPlcHdr"/>
        </w:types>
        <w:behaviors>
          <w:behavior w:val="content"/>
        </w:behaviors>
        <w:guid w:val="{C45C03C6-0C8F-4800-AD1A-ED32D1044608}"/>
      </w:docPartPr>
      <w:docPartBody>
        <w:p w:rsidR="001854F4" w:rsidRDefault="005349D8" w:rsidP="005349D8">
          <w:pPr>
            <w:pStyle w:val="949945E17C3C4D80A53328885BA619F8"/>
          </w:pPr>
          <w:r w:rsidRPr="008D1B67">
            <w:rPr>
              <w:rStyle w:val="PlaceholderText"/>
            </w:rPr>
            <w:t>Choose an item.</w:t>
          </w:r>
        </w:p>
      </w:docPartBody>
    </w:docPart>
    <w:docPart>
      <w:docPartPr>
        <w:name w:val="8CF6200DEAB04121B22BF811E3BBB67E"/>
        <w:category>
          <w:name w:val="General"/>
          <w:gallery w:val="placeholder"/>
        </w:category>
        <w:types>
          <w:type w:val="bbPlcHdr"/>
        </w:types>
        <w:behaviors>
          <w:behavior w:val="content"/>
        </w:behaviors>
        <w:guid w:val="{A0C10EFC-F090-40B8-B3BF-109E48B7CBF8}"/>
      </w:docPartPr>
      <w:docPartBody>
        <w:p w:rsidR="001854F4" w:rsidRDefault="005349D8" w:rsidP="005349D8">
          <w:pPr>
            <w:pStyle w:val="8CF6200DEAB04121B22BF811E3BBB67E"/>
          </w:pPr>
          <w:r w:rsidRPr="008D1B67">
            <w:rPr>
              <w:rStyle w:val="PlaceholderText"/>
            </w:rPr>
            <w:t>Choose an item.</w:t>
          </w:r>
        </w:p>
      </w:docPartBody>
    </w:docPart>
    <w:docPart>
      <w:docPartPr>
        <w:name w:val="0B0A59471838435B84EC14398CB3588A"/>
        <w:category>
          <w:name w:val="General"/>
          <w:gallery w:val="placeholder"/>
        </w:category>
        <w:types>
          <w:type w:val="bbPlcHdr"/>
        </w:types>
        <w:behaviors>
          <w:behavior w:val="content"/>
        </w:behaviors>
        <w:guid w:val="{B1DF89ED-575E-4C89-8F90-D8D808E1B07D}"/>
      </w:docPartPr>
      <w:docPartBody>
        <w:p w:rsidR="001854F4" w:rsidRDefault="005349D8" w:rsidP="005349D8">
          <w:pPr>
            <w:pStyle w:val="0B0A59471838435B84EC14398CB3588A"/>
          </w:pPr>
          <w:r w:rsidRPr="008D1B67">
            <w:rPr>
              <w:rStyle w:val="PlaceholderText"/>
            </w:rPr>
            <w:t>Choose an item.</w:t>
          </w:r>
        </w:p>
      </w:docPartBody>
    </w:docPart>
    <w:docPart>
      <w:docPartPr>
        <w:name w:val="E4484908C73E4A60A64ABCABE0490582"/>
        <w:category>
          <w:name w:val="General"/>
          <w:gallery w:val="placeholder"/>
        </w:category>
        <w:types>
          <w:type w:val="bbPlcHdr"/>
        </w:types>
        <w:behaviors>
          <w:behavior w:val="content"/>
        </w:behaviors>
        <w:guid w:val="{E123268E-DD98-4061-AD72-5A089BC7D6E6}"/>
      </w:docPartPr>
      <w:docPartBody>
        <w:p w:rsidR="001854F4" w:rsidRDefault="005349D8" w:rsidP="005349D8">
          <w:pPr>
            <w:pStyle w:val="E4484908C73E4A60A64ABCABE0490582"/>
          </w:pPr>
          <w:r w:rsidRPr="008D1B67">
            <w:rPr>
              <w:rStyle w:val="PlaceholderText"/>
            </w:rPr>
            <w:t>Choose an item.</w:t>
          </w:r>
        </w:p>
      </w:docPartBody>
    </w:docPart>
    <w:docPart>
      <w:docPartPr>
        <w:name w:val="7EE097FAD5434ED3861B2A3500148FF0"/>
        <w:category>
          <w:name w:val="General"/>
          <w:gallery w:val="placeholder"/>
        </w:category>
        <w:types>
          <w:type w:val="bbPlcHdr"/>
        </w:types>
        <w:behaviors>
          <w:behavior w:val="content"/>
        </w:behaviors>
        <w:guid w:val="{335F4380-4177-4EA6-BA52-332E4786B32E}"/>
      </w:docPartPr>
      <w:docPartBody>
        <w:p w:rsidR="001854F4" w:rsidRDefault="005349D8" w:rsidP="005349D8">
          <w:pPr>
            <w:pStyle w:val="7EE097FAD5434ED3861B2A3500148FF0"/>
          </w:pPr>
          <w:r w:rsidRPr="008D1B67">
            <w:rPr>
              <w:rStyle w:val="PlaceholderText"/>
            </w:rPr>
            <w:t>Choose an item.</w:t>
          </w:r>
        </w:p>
      </w:docPartBody>
    </w:docPart>
    <w:docPart>
      <w:docPartPr>
        <w:name w:val="105FA4994930465C955EA617A7C4F66D"/>
        <w:category>
          <w:name w:val="General"/>
          <w:gallery w:val="placeholder"/>
        </w:category>
        <w:types>
          <w:type w:val="bbPlcHdr"/>
        </w:types>
        <w:behaviors>
          <w:behavior w:val="content"/>
        </w:behaviors>
        <w:guid w:val="{6D4C1451-572E-47CB-AB77-1524A4DFFF7D}"/>
      </w:docPartPr>
      <w:docPartBody>
        <w:p w:rsidR="001854F4" w:rsidRDefault="005349D8" w:rsidP="005349D8">
          <w:pPr>
            <w:pStyle w:val="105FA4994930465C955EA617A7C4F66D"/>
          </w:pPr>
          <w:r w:rsidRPr="008D1B67">
            <w:rPr>
              <w:rStyle w:val="PlaceholderText"/>
            </w:rPr>
            <w:t>Choose an item.</w:t>
          </w:r>
        </w:p>
      </w:docPartBody>
    </w:docPart>
    <w:docPart>
      <w:docPartPr>
        <w:name w:val="D12C86C7DF9E466FA219DA0BDDAADAF8"/>
        <w:category>
          <w:name w:val="General"/>
          <w:gallery w:val="placeholder"/>
        </w:category>
        <w:types>
          <w:type w:val="bbPlcHdr"/>
        </w:types>
        <w:behaviors>
          <w:behavior w:val="content"/>
        </w:behaviors>
        <w:guid w:val="{C51A9BB4-EFFF-45E6-A8ED-E50F1BBBAE30}"/>
      </w:docPartPr>
      <w:docPartBody>
        <w:p w:rsidR="001854F4" w:rsidRDefault="005349D8" w:rsidP="005349D8">
          <w:pPr>
            <w:pStyle w:val="D12C86C7DF9E466FA219DA0BDDAADAF8"/>
          </w:pPr>
          <w:r w:rsidRPr="008D1B67">
            <w:rPr>
              <w:rStyle w:val="PlaceholderText"/>
            </w:rPr>
            <w:t>Choose an item.</w:t>
          </w:r>
        </w:p>
      </w:docPartBody>
    </w:docPart>
    <w:docPart>
      <w:docPartPr>
        <w:name w:val="D68762F3468145D5AD9B01298F06CE43"/>
        <w:category>
          <w:name w:val="General"/>
          <w:gallery w:val="placeholder"/>
        </w:category>
        <w:types>
          <w:type w:val="bbPlcHdr"/>
        </w:types>
        <w:behaviors>
          <w:behavior w:val="content"/>
        </w:behaviors>
        <w:guid w:val="{81234229-A9C0-4EEB-848E-85D248626CDC}"/>
      </w:docPartPr>
      <w:docPartBody>
        <w:p w:rsidR="001854F4" w:rsidRDefault="005349D8" w:rsidP="005349D8">
          <w:pPr>
            <w:pStyle w:val="D68762F3468145D5AD9B01298F06CE43"/>
          </w:pPr>
          <w:r w:rsidRPr="008D1B67">
            <w:rPr>
              <w:rStyle w:val="PlaceholderText"/>
            </w:rPr>
            <w:t>Choose an item.</w:t>
          </w:r>
        </w:p>
      </w:docPartBody>
    </w:docPart>
    <w:docPart>
      <w:docPartPr>
        <w:name w:val="F30D76211D284142B000F5EA823E8DAC"/>
        <w:category>
          <w:name w:val="General"/>
          <w:gallery w:val="placeholder"/>
        </w:category>
        <w:types>
          <w:type w:val="bbPlcHdr"/>
        </w:types>
        <w:behaviors>
          <w:behavior w:val="content"/>
        </w:behaviors>
        <w:guid w:val="{59941476-95C2-49E1-84D0-A3B551170D02}"/>
      </w:docPartPr>
      <w:docPartBody>
        <w:p w:rsidR="001854F4" w:rsidRDefault="005349D8" w:rsidP="005349D8">
          <w:pPr>
            <w:pStyle w:val="F30D76211D284142B000F5EA823E8DAC"/>
          </w:pPr>
          <w:r w:rsidRPr="008D1B67">
            <w:rPr>
              <w:rStyle w:val="PlaceholderText"/>
            </w:rPr>
            <w:t>Choose an item.</w:t>
          </w:r>
        </w:p>
      </w:docPartBody>
    </w:docPart>
    <w:docPart>
      <w:docPartPr>
        <w:name w:val="CC38FCB02BF941E99ADC13845D90D6EF"/>
        <w:category>
          <w:name w:val="General"/>
          <w:gallery w:val="placeholder"/>
        </w:category>
        <w:types>
          <w:type w:val="bbPlcHdr"/>
        </w:types>
        <w:behaviors>
          <w:behavior w:val="content"/>
        </w:behaviors>
        <w:guid w:val="{83106D9C-3862-4D3B-95B8-B08B1E6106ED}"/>
      </w:docPartPr>
      <w:docPartBody>
        <w:p w:rsidR="001854F4" w:rsidRDefault="005349D8" w:rsidP="005349D8">
          <w:pPr>
            <w:pStyle w:val="CC38FCB02BF941E99ADC13845D90D6EF"/>
          </w:pPr>
          <w:r w:rsidRPr="008D1B67">
            <w:rPr>
              <w:rStyle w:val="PlaceholderText"/>
            </w:rPr>
            <w:t>Choose an item.</w:t>
          </w:r>
        </w:p>
      </w:docPartBody>
    </w:docPart>
    <w:docPart>
      <w:docPartPr>
        <w:name w:val="A083BBAB903E47D99908F15D95A9E085"/>
        <w:category>
          <w:name w:val="General"/>
          <w:gallery w:val="placeholder"/>
        </w:category>
        <w:types>
          <w:type w:val="bbPlcHdr"/>
        </w:types>
        <w:behaviors>
          <w:behavior w:val="content"/>
        </w:behaviors>
        <w:guid w:val="{F67088A0-B040-4BDF-B599-A703D754D6E0}"/>
      </w:docPartPr>
      <w:docPartBody>
        <w:p w:rsidR="001854F4" w:rsidRDefault="005349D8" w:rsidP="005349D8">
          <w:pPr>
            <w:pStyle w:val="A083BBAB903E47D99908F15D95A9E085"/>
          </w:pPr>
          <w:r w:rsidRPr="008D1B67">
            <w:rPr>
              <w:rStyle w:val="PlaceholderText"/>
            </w:rPr>
            <w:t>Choose an item.</w:t>
          </w:r>
        </w:p>
      </w:docPartBody>
    </w:docPart>
    <w:docPart>
      <w:docPartPr>
        <w:name w:val="238F5C6DD4BE4569AE124661013FBF10"/>
        <w:category>
          <w:name w:val="General"/>
          <w:gallery w:val="placeholder"/>
        </w:category>
        <w:types>
          <w:type w:val="bbPlcHdr"/>
        </w:types>
        <w:behaviors>
          <w:behavior w:val="content"/>
        </w:behaviors>
        <w:guid w:val="{17F2CF73-2D17-4E37-9FC5-78638BB677E2}"/>
      </w:docPartPr>
      <w:docPartBody>
        <w:p w:rsidR="001854F4" w:rsidRDefault="005349D8" w:rsidP="005349D8">
          <w:pPr>
            <w:pStyle w:val="238F5C6DD4BE4569AE124661013FBF10"/>
          </w:pPr>
          <w:r w:rsidRPr="008D1B67">
            <w:rPr>
              <w:rStyle w:val="PlaceholderText"/>
            </w:rPr>
            <w:t>Choose an item.</w:t>
          </w:r>
        </w:p>
      </w:docPartBody>
    </w:docPart>
    <w:docPart>
      <w:docPartPr>
        <w:name w:val="45DD5532ECDB40E38841E903197EE34C"/>
        <w:category>
          <w:name w:val="General"/>
          <w:gallery w:val="placeholder"/>
        </w:category>
        <w:types>
          <w:type w:val="bbPlcHdr"/>
        </w:types>
        <w:behaviors>
          <w:behavior w:val="content"/>
        </w:behaviors>
        <w:guid w:val="{76DB533C-A3EC-474D-893A-29C8F6C47E29}"/>
      </w:docPartPr>
      <w:docPartBody>
        <w:p w:rsidR="001854F4" w:rsidRDefault="005349D8" w:rsidP="005349D8">
          <w:pPr>
            <w:pStyle w:val="45DD5532ECDB40E38841E903197EE34C"/>
          </w:pPr>
          <w:r w:rsidRPr="008D1B67">
            <w:rPr>
              <w:rStyle w:val="PlaceholderText"/>
            </w:rPr>
            <w:t>Choose an item.</w:t>
          </w:r>
        </w:p>
      </w:docPartBody>
    </w:docPart>
    <w:docPart>
      <w:docPartPr>
        <w:name w:val="397C2AF70B9F419B9EC1AB3217B147F3"/>
        <w:category>
          <w:name w:val="General"/>
          <w:gallery w:val="placeholder"/>
        </w:category>
        <w:types>
          <w:type w:val="bbPlcHdr"/>
        </w:types>
        <w:behaviors>
          <w:behavior w:val="content"/>
        </w:behaviors>
        <w:guid w:val="{9E36B17C-D1BD-4771-860E-C0FF76F7269F}"/>
      </w:docPartPr>
      <w:docPartBody>
        <w:p w:rsidR="001854F4" w:rsidRDefault="005349D8" w:rsidP="005349D8">
          <w:pPr>
            <w:pStyle w:val="397C2AF70B9F419B9EC1AB3217B147F3"/>
          </w:pPr>
          <w:r w:rsidRPr="008D1B67">
            <w:rPr>
              <w:rStyle w:val="PlaceholderText"/>
            </w:rPr>
            <w:t>Choose an item.</w:t>
          </w:r>
        </w:p>
      </w:docPartBody>
    </w:docPart>
    <w:docPart>
      <w:docPartPr>
        <w:name w:val="8727A85A756C4B80BA498F6C7FEF6F08"/>
        <w:category>
          <w:name w:val="General"/>
          <w:gallery w:val="placeholder"/>
        </w:category>
        <w:types>
          <w:type w:val="bbPlcHdr"/>
        </w:types>
        <w:behaviors>
          <w:behavior w:val="content"/>
        </w:behaviors>
        <w:guid w:val="{7044D51C-B221-41EE-A94A-A95AAB34DDFD}"/>
      </w:docPartPr>
      <w:docPartBody>
        <w:p w:rsidR="001854F4" w:rsidRDefault="005349D8" w:rsidP="005349D8">
          <w:pPr>
            <w:pStyle w:val="8727A85A756C4B80BA498F6C7FEF6F08"/>
          </w:pPr>
          <w:r w:rsidRPr="008D1B67">
            <w:rPr>
              <w:rStyle w:val="PlaceholderText"/>
            </w:rPr>
            <w:t>Choose an item.</w:t>
          </w:r>
        </w:p>
      </w:docPartBody>
    </w:docPart>
    <w:docPart>
      <w:docPartPr>
        <w:name w:val="276BAFD359814C3FAA7A412F3398E40C"/>
        <w:category>
          <w:name w:val="General"/>
          <w:gallery w:val="placeholder"/>
        </w:category>
        <w:types>
          <w:type w:val="bbPlcHdr"/>
        </w:types>
        <w:behaviors>
          <w:behavior w:val="content"/>
        </w:behaviors>
        <w:guid w:val="{05AAFA9D-1D14-431F-BB18-C32D70A62851}"/>
      </w:docPartPr>
      <w:docPartBody>
        <w:p w:rsidR="001854F4" w:rsidRDefault="005349D8" w:rsidP="005349D8">
          <w:pPr>
            <w:pStyle w:val="276BAFD359814C3FAA7A412F3398E40C"/>
          </w:pPr>
          <w:r w:rsidRPr="008D1B67">
            <w:rPr>
              <w:rStyle w:val="PlaceholderText"/>
            </w:rPr>
            <w:t>Choose an item.</w:t>
          </w:r>
        </w:p>
      </w:docPartBody>
    </w:docPart>
    <w:docPart>
      <w:docPartPr>
        <w:name w:val="BDB20F739EA7416BAD6604446A9FF6F6"/>
        <w:category>
          <w:name w:val="General"/>
          <w:gallery w:val="placeholder"/>
        </w:category>
        <w:types>
          <w:type w:val="bbPlcHdr"/>
        </w:types>
        <w:behaviors>
          <w:behavior w:val="content"/>
        </w:behaviors>
        <w:guid w:val="{AEE12359-6514-4311-8E53-A0575468F45D}"/>
      </w:docPartPr>
      <w:docPartBody>
        <w:p w:rsidR="001854F4" w:rsidRDefault="005349D8" w:rsidP="005349D8">
          <w:pPr>
            <w:pStyle w:val="BDB20F739EA7416BAD6604446A9FF6F6"/>
          </w:pPr>
          <w:r w:rsidRPr="008D1B6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venir-Light">
    <w:charset w:val="00"/>
    <w:family w:val="auto"/>
    <w:pitch w:val="default"/>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msminch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D8"/>
    <w:rsid w:val="001854F4"/>
    <w:rsid w:val="00307BF8"/>
    <w:rsid w:val="00392F33"/>
    <w:rsid w:val="004E6340"/>
    <w:rsid w:val="004E6710"/>
    <w:rsid w:val="005349D8"/>
    <w:rsid w:val="005916B2"/>
    <w:rsid w:val="005F6BA2"/>
    <w:rsid w:val="008508F0"/>
    <w:rsid w:val="008A5CDC"/>
    <w:rsid w:val="008F2AF0"/>
    <w:rsid w:val="00BB3F8D"/>
    <w:rsid w:val="00DA411F"/>
    <w:rsid w:val="00F06B5B"/>
    <w:rsid w:val="00F54AEE"/>
    <w:rsid w:val="00F852C8"/>
    <w:rsid w:val="00FE2A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349D8"/>
    <w:rPr>
      <w:color w:val="808080"/>
    </w:rPr>
  </w:style>
  <w:style w:type="paragraph" w:customStyle="1" w:styleId="AED6360259D44964B2E3445FD1EEF895">
    <w:name w:val="AED6360259D44964B2E3445FD1EEF895"/>
    <w:rsid w:val="005349D8"/>
  </w:style>
  <w:style w:type="paragraph" w:customStyle="1" w:styleId="867B83DA3D11460D8861FB7AD0B22318">
    <w:name w:val="867B83DA3D11460D8861FB7AD0B22318"/>
    <w:rsid w:val="005349D8"/>
  </w:style>
  <w:style w:type="paragraph" w:customStyle="1" w:styleId="973CDB939D084BF2A82CFB55A0D1F565">
    <w:name w:val="973CDB939D084BF2A82CFB55A0D1F565"/>
    <w:rsid w:val="005349D8"/>
  </w:style>
  <w:style w:type="paragraph" w:customStyle="1" w:styleId="72B308AE2C9D404C895A866F4E102AEC">
    <w:name w:val="72B308AE2C9D404C895A866F4E102AEC"/>
    <w:rsid w:val="005349D8"/>
  </w:style>
  <w:style w:type="paragraph" w:customStyle="1" w:styleId="665D5EA9FADB45CE9E0163690B15B656">
    <w:name w:val="665D5EA9FADB45CE9E0163690B15B656"/>
    <w:rsid w:val="005349D8"/>
  </w:style>
  <w:style w:type="paragraph" w:customStyle="1" w:styleId="AC206E178AA94D4AB3180F48ADE7AB93">
    <w:name w:val="AC206E178AA94D4AB3180F48ADE7AB93"/>
    <w:rsid w:val="005349D8"/>
  </w:style>
  <w:style w:type="paragraph" w:customStyle="1" w:styleId="E1CD3C8AFC1F465AA9063662E523DA82">
    <w:name w:val="E1CD3C8AFC1F465AA9063662E523DA82"/>
    <w:rsid w:val="005349D8"/>
  </w:style>
  <w:style w:type="paragraph" w:customStyle="1" w:styleId="BD705C0C6B814138913DDBDA0EAD84DC">
    <w:name w:val="BD705C0C6B814138913DDBDA0EAD84DC"/>
    <w:rsid w:val="005349D8"/>
  </w:style>
  <w:style w:type="paragraph" w:customStyle="1" w:styleId="FD4C90F0D9B544EBAD54B526891E6610">
    <w:name w:val="FD4C90F0D9B544EBAD54B526891E6610"/>
    <w:rsid w:val="005349D8"/>
  </w:style>
  <w:style w:type="paragraph" w:customStyle="1" w:styleId="996FF7FA10D445379D3710B4C285B68A">
    <w:name w:val="996FF7FA10D445379D3710B4C285B68A"/>
    <w:rsid w:val="005349D8"/>
  </w:style>
  <w:style w:type="paragraph" w:customStyle="1" w:styleId="163E82E9977F494DA5224E629CDEA110">
    <w:name w:val="163E82E9977F494DA5224E629CDEA110"/>
    <w:rsid w:val="005349D8"/>
  </w:style>
  <w:style w:type="paragraph" w:customStyle="1" w:styleId="4ADFDF3B9D004D559B46486B4DDB90B5">
    <w:name w:val="4ADFDF3B9D004D559B46486B4DDB90B5"/>
    <w:rsid w:val="005349D8"/>
  </w:style>
  <w:style w:type="paragraph" w:customStyle="1" w:styleId="BB8472D732114100AE95FACA32FEA2DE">
    <w:name w:val="BB8472D732114100AE95FACA32FEA2DE"/>
    <w:rsid w:val="005349D8"/>
  </w:style>
  <w:style w:type="paragraph" w:customStyle="1" w:styleId="F750239486FD402BBD8E4FA942C5F677">
    <w:name w:val="F750239486FD402BBD8E4FA942C5F677"/>
    <w:rsid w:val="005349D8"/>
  </w:style>
  <w:style w:type="paragraph" w:customStyle="1" w:styleId="9803B8EAA0C841F3BEBA50593E0C0463">
    <w:name w:val="9803B8EAA0C841F3BEBA50593E0C0463"/>
    <w:rsid w:val="005349D8"/>
  </w:style>
  <w:style w:type="paragraph" w:customStyle="1" w:styleId="B37A1981BB7B4ECDAFEF59C339227035">
    <w:name w:val="B37A1981BB7B4ECDAFEF59C339227035"/>
    <w:rsid w:val="005349D8"/>
  </w:style>
  <w:style w:type="paragraph" w:customStyle="1" w:styleId="A59793938B8A47229E4E12E9DDDDE0C9">
    <w:name w:val="A59793938B8A47229E4E12E9DDDDE0C9"/>
    <w:rsid w:val="005349D8"/>
  </w:style>
  <w:style w:type="paragraph" w:customStyle="1" w:styleId="505CB6D375A044EA81DB73CCE46B769B">
    <w:name w:val="505CB6D375A044EA81DB73CCE46B769B"/>
    <w:rsid w:val="005349D8"/>
  </w:style>
  <w:style w:type="paragraph" w:customStyle="1" w:styleId="949945E17C3C4D80A53328885BA619F8">
    <w:name w:val="949945E17C3C4D80A53328885BA619F8"/>
    <w:rsid w:val="005349D8"/>
  </w:style>
  <w:style w:type="paragraph" w:customStyle="1" w:styleId="8CF6200DEAB04121B22BF811E3BBB67E">
    <w:name w:val="8CF6200DEAB04121B22BF811E3BBB67E"/>
    <w:rsid w:val="005349D8"/>
  </w:style>
  <w:style w:type="paragraph" w:customStyle="1" w:styleId="0B0A59471838435B84EC14398CB3588A">
    <w:name w:val="0B0A59471838435B84EC14398CB3588A"/>
    <w:rsid w:val="005349D8"/>
  </w:style>
  <w:style w:type="paragraph" w:customStyle="1" w:styleId="E4484908C73E4A60A64ABCABE0490582">
    <w:name w:val="E4484908C73E4A60A64ABCABE0490582"/>
    <w:rsid w:val="005349D8"/>
  </w:style>
  <w:style w:type="paragraph" w:customStyle="1" w:styleId="7EE097FAD5434ED3861B2A3500148FF0">
    <w:name w:val="7EE097FAD5434ED3861B2A3500148FF0"/>
    <w:rsid w:val="005349D8"/>
  </w:style>
  <w:style w:type="paragraph" w:customStyle="1" w:styleId="105FA4994930465C955EA617A7C4F66D">
    <w:name w:val="105FA4994930465C955EA617A7C4F66D"/>
    <w:rsid w:val="005349D8"/>
  </w:style>
  <w:style w:type="paragraph" w:customStyle="1" w:styleId="D12C86C7DF9E466FA219DA0BDDAADAF8">
    <w:name w:val="D12C86C7DF9E466FA219DA0BDDAADAF8"/>
    <w:rsid w:val="005349D8"/>
  </w:style>
  <w:style w:type="paragraph" w:customStyle="1" w:styleId="D68762F3468145D5AD9B01298F06CE43">
    <w:name w:val="D68762F3468145D5AD9B01298F06CE43"/>
    <w:rsid w:val="005349D8"/>
  </w:style>
  <w:style w:type="paragraph" w:customStyle="1" w:styleId="F30D76211D284142B000F5EA823E8DAC">
    <w:name w:val="F30D76211D284142B000F5EA823E8DAC"/>
    <w:rsid w:val="005349D8"/>
  </w:style>
  <w:style w:type="paragraph" w:customStyle="1" w:styleId="CC38FCB02BF941E99ADC13845D90D6EF">
    <w:name w:val="CC38FCB02BF941E99ADC13845D90D6EF"/>
    <w:rsid w:val="005349D8"/>
  </w:style>
  <w:style w:type="paragraph" w:customStyle="1" w:styleId="A083BBAB903E47D99908F15D95A9E085">
    <w:name w:val="A083BBAB903E47D99908F15D95A9E085"/>
    <w:rsid w:val="005349D8"/>
  </w:style>
  <w:style w:type="paragraph" w:customStyle="1" w:styleId="238F5C6DD4BE4569AE124661013FBF10">
    <w:name w:val="238F5C6DD4BE4569AE124661013FBF10"/>
    <w:rsid w:val="005349D8"/>
  </w:style>
  <w:style w:type="paragraph" w:customStyle="1" w:styleId="45DD5532ECDB40E38841E903197EE34C">
    <w:name w:val="45DD5532ECDB40E38841E903197EE34C"/>
    <w:rsid w:val="005349D8"/>
  </w:style>
  <w:style w:type="paragraph" w:customStyle="1" w:styleId="397C2AF70B9F419B9EC1AB3217B147F3">
    <w:name w:val="397C2AF70B9F419B9EC1AB3217B147F3"/>
    <w:rsid w:val="005349D8"/>
  </w:style>
  <w:style w:type="paragraph" w:customStyle="1" w:styleId="8727A85A756C4B80BA498F6C7FEF6F08">
    <w:name w:val="8727A85A756C4B80BA498F6C7FEF6F08"/>
    <w:rsid w:val="005349D8"/>
  </w:style>
  <w:style w:type="paragraph" w:customStyle="1" w:styleId="276BAFD359814C3FAA7A412F3398E40C">
    <w:name w:val="276BAFD359814C3FAA7A412F3398E40C"/>
    <w:rsid w:val="005349D8"/>
  </w:style>
  <w:style w:type="paragraph" w:customStyle="1" w:styleId="BDB20F739EA7416BAD6604446A9FF6F6">
    <w:name w:val="BDB20F739EA7416BAD6604446A9FF6F6"/>
    <w:rsid w:val="005349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AA1CCF6EE729429239070567689F32" ma:contentTypeVersion="23" ma:contentTypeDescription="Create a new document." ma:contentTypeScope="" ma:versionID="b6a549aec4530f668dba5a595cba0904">
  <xsd:schema xmlns:xsd="http://www.w3.org/2001/XMLSchema" xmlns:xs="http://www.w3.org/2001/XMLSchema" xmlns:p="http://schemas.microsoft.com/office/2006/metadata/properties" xmlns:ns2="d2319b81-f6e4-405c-9046-79597e935ab8" xmlns:ns3="c0239a80-7f07-4ed7-82c3-24ad7d76ada5" targetNamespace="http://schemas.microsoft.com/office/2006/metadata/properties" ma:root="true" ma:fieldsID="0b96789f20f8e2fdf4a33ce5495c9cfa" ns2:_="" ns3:_="">
    <xsd:import namespace="d2319b81-f6e4-405c-9046-79597e935ab8"/>
    <xsd:import namespace="c0239a80-7f07-4ed7-82c3-24ad7d76a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Review_x0020_Date" minOccurs="0"/>
                <xsd:element ref="ns3:Top_x0020_Level_x0020_Headings" minOccurs="0"/>
                <xsd:element ref="ns3:Targeted_x0020_Audience" minOccurs="0"/>
                <xsd:element ref="ns2:Document_x0020_Owners" minOccurs="0"/>
                <xsd:element ref="ns2:DocumentType" minOccurs="0"/>
                <xsd:element ref="ns2:Purpose" minOccurs="0"/>
                <xsd:element ref="ns2:Published_x0020_Date" minOccurs="0"/>
                <xsd:element ref="ns3:SharedWithUsers" minOccurs="0"/>
                <xsd:element ref="ns3:SharedWithDetails" minOccurs="0"/>
                <xsd:element ref="ns2:MediaServiceAutoTags" minOccurs="0"/>
                <xsd:element ref="ns2:MediaServiceGenerationTime" minOccurs="0"/>
                <xsd:element ref="ns2:MediaServiceEventHashCode" minOccurs="0"/>
                <xsd:element ref="ns2:Related_x0020_to_x0020_page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319b81-f6e4-405c-9046-79597e935a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ocument_x0020_Owners" ma:index="15" nillable="true" ma:displayName="Document Owners" ma:list="UserInfo" ma:SharePointGroup="0" ma:internalName="Document_x0020_Own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Type" ma:index="16" nillable="true" ma:displayName="Document Type" ma:format="Dropdown" ma:internalName="DocumentType">
      <xsd:simpleType>
        <xsd:restriction base="dms:Choice">
          <xsd:enumeration value="Template"/>
          <xsd:enumeration value="Policy"/>
          <xsd:enumeration value="Procedure"/>
          <xsd:enumeration value="Advice"/>
          <xsd:enumeration value="Fact Sheet"/>
          <xsd:enumeration value="User guide"/>
          <xsd:enumeration value="Strategy"/>
          <xsd:enumeration value="Framework"/>
          <xsd:enumeration value="Forms"/>
          <xsd:enumeration value="News"/>
        </xsd:restriction>
      </xsd:simpleType>
    </xsd:element>
    <xsd:element name="Purpose" ma:index="17" nillable="true" ma:displayName="Purpose" ma:format="Dropdown" ma:internalName="Purpose">
      <xsd:simpleType>
        <xsd:restriction base="dms:Note">
          <xsd:maxLength value="255"/>
        </xsd:restriction>
      </xsd:simpleType>
    </xsd:element>
    <xsd:element name="Published_x0020_Date" ma:index="19" nillable="true" ma:displayName="Published Date" ma:format="DateOnly" ma:internalName="Published_x0020_Date">
      <xsd:simpleType>
        <xsd:restriction base="dms:DateTim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Related_x0020_to_x0020_pages" ma:index="25" nillable="true" ma:displayName="Related to pages" ma:list="{c65034f5-697d-4b7b-b692-0ae53de056b8}" ma:internalName="Related_x0020_to_x0020_pages" ma:showField="Title">
      <xsd:complexType>
        <xsd:complexContent>
          <xsd:extension base="dms:MultiChoiceLookup">
            <xsd:sequence>
              <xsd:element name="Value" type="dms:Lookup" maxOccurs="unbounded" minOccurs="0" nillable="true"/>
            </xsd:sequence>
          </xsd:extension>
        </xsd:complexContent>
      </xsd:complexType>
    </xsd:element>
    <xsd:element name="MediaServiceOCR" ma:index="26" nillable="true" ma:displayName="Extracted Text" ma:internalName="MediaServiceOCR"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a32ba9fb-117d-4a5c-9dda-ba27611682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0239a80-7f07-4ed7-82c3-24ad7d76ada5" elementFormDefault="qualified">
    <xsd:import namespace="http://schemas.microsoft.com/office/2006/documentManagement/types"/>
    <xsd:import namespace="http://schemas.microsoft.com/office/infopath/2007/PartnerControls"/>
    <xsd:element name="Review_x0020_Date" ma:index="12" nillable="true" ma:displayName="Review Date" ma:format="DateOnly" ma:internalName="Review_x0020_Date">
      <xsd:simpleType>
        <xsd:restriction base="dms:DateTime"/>
      </xsd:simpleType>
    </xsd:element>
    <xsd:element name="Top_x0020_Level_x0020_Headings" ma:index="13" nillable="true" ma:displayName="Top Level Headings" ma:format="Dropdown" ma:internalName="Top_x0020_Level_x0020_Headings">
      <xsd:simpleType>
        <xsd:restriction base="dms:Choice">
          <xsd:enumeration value="Clinical Apps"/>
          <xsd:enumeration value="Business Apps"/>
          <xsd:enumeration value="Who we are"/>
          <xsd:enumeration value="Patient Care"/>
          <xsd:enumeration value="HR"/>
          <xsd:enumeration value="Emergency and Safety"/>
          <xsd:enumeration value="Help me with"/>
          <xsd:enumeration value="News"/>
        </xsd:restriction>
      </xsd:simpleType>
    </xsd:element>
    <xsd:element name="Targeted_x0020_Audience" ma:index="14" nillable="true" ma:displayName="Targeted Audience" ma:internalName="Targeted_x0020_Audience">
      <xsd:complexType>
        <xsd:complexContent>
          <xsd:extension base="dms:MultiChoice">
            <xsd:sequence>
              <xsd:element name="Value" maxOccurs="unbounded" minOccurs="0" nillable="true">
                <xsd:simpleType>
                  <xsd:restriction base="dms:Choice">
                    <xsd:enumeration value="All Staff"/>
                    <xsd:enumeration value="Executives"/>
                    <xsd:enumeration value="Medical Officers/Doctors"/>
                    <xsd:enumeration value="Nurses and Midwives"/>
                    <xsd:enumeration value="JMO"/>
                    <xsd:enumeration value="Allied Health"/>
                    <xsd:enumeration value="Non- clinical/Admin Staff"/>
                    <xsd:enumeration value="Managers and Senior Clinicians"/>
                    <xsd:enumeration value="Pathology"/>
                  </xsd:restriction>
                </xsd:simpleType>
              </xsd:element>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e3d9c0df-42c0-4395-97bb-7bb7077d361a}" ma:internalName="TaxCatchAll" ma:showField="CatchAllData" ma:web="c0239a80-7f07-4ed7-82c3-24ad7d76a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sisl xmlns:xsi="http://www.w3.org/2001/XMLSchema-instance" xmlns:xsd="http://www.w3.org/2001/XMLSchema" xmlns="http://www.boldonjames.com/2008/01/sie/internal/label" sislVersion="0" policy="1865c0a7-d648-4a74-80fe-fa9dc7fe13cc">
  <element uid="7c13fe2d-c7c1-4f6c-bb3a-8f72249e7201" value=""/>
</sisl>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Related_x0020_to_x0020_pages xmlns="d2319b81-f6e4-405c-9046-79597e935ab8" xsi:nil="true"/>
    <Purpose xmlns="d2319b81-f6e4-405c-9046-79597e935ab8" xsi:nil="true"/>
    <Review_x0020_Date xmlns="c0239a80-7f07-4ed7-82c3-24ad7d76ada5">2023-06-01T14:00:00+00:00</Review_x0020_Date>
    <Published_x0020_Date xmlns="d2319b81-f6e4-405c-9046-79597e935ab8" xsi:nil="true"/>
    <Top_x0020_Level_x0020_Headings xmlns="c0239a80-7f07-4ed7-82c3-24ad7d76ada5">HR</Top_x0020_Level_x0020_Headings>
    <DocumentType xmlns="d2319b81-f6e4-405c-9046-79597e935ab8">Template</DocumentType>
    <Targeted_x0020_Audience xmlns="c0239a80-7f07-4ed7-82c3-24ad7d76ada5">
      <Value>All Staff</Value>
    </Targeted_x0020_Audience>
    <Document_x0020_Owners xmlns="d2319b81-f6e4-405c-9046-79597e935ab8">
      <UserInfo>
        <DisplayName>i:0#.f|membership|chspeopleculture@act.gov.au</DisplayName>
        <AccountId>13550</AccountId>
        <AccountType/>
      </UserInfo>
    </Document_x0020_Owners>
    <TaxCatchAll xmlns="c0239a80-7f07-4ed7-82c3-24ad7d76ada5" xsi:nil="true"/>
    <lcf76f155ced4ddcb4097134ff3c332f xmlns="d2319b81-f6e4-405c-9046-79597e935ab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9ACB8B-41B2-4EF9-84B1-6B28A906E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319b81-f6e4-405c-9046-79597e935ab8"/>
    <ds:schemaRef ds:uri="c0239a80-7f07-4ed7-82c3-24ad7d76a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34E6C7-F61A-45E2-B729-1C61E94CC0F2}">
  <ds:schemaRefs>
    <ds:schemaRef ds:uri="http://schemas.microsoft.com/office/2006/metadata/longProperties"/>
  </ds:schemaRefs>
</ds:datastoreItem>
</file>

<file path=customXml/itemProps3.xml><?xml version="1.0" encoding="utf-8"?>
<ds:datastoreItem xmlns:ds="http://schemas.openxmlformats.org/officeDocument/2006/customXml" ds:itemID="{4A16129B-C4C5-440B-8507-7ED3FB50903E}">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C7E80B9E-DE87-4A47-A8AD-AADD901779D4}">
  <ds:schemaRefs>
    <ds:schemaRef ds:uri="http://schemas.microsoft.com/sharepoint/v3/contenttype/forms"/>
  </ds:schemaRefs>
</ds:datastoreItem>
</file>

<file path=customXml/itemProps5.xml><?xml version="1.0" encoding="utf-8"?>
<ds:datastoreItem xmlns:ds="http://schemas.openxmlformats.org/officeDocument/2006/customXml" ds:itemID="{01EBBC9E-047C-4DFD-BBBA-63BD71682565}">
  <ds:schemaRefs>
    <ds:schemaRef ds:uri="http://schemas.openxmlformats.org/officeDocument/2006/bibliography"/>
  </ds:schemaRefs>
</ds:datastoreItem>
</file>

<file path=customXml/itemProps6.xml><?xml version="1.0" encoding="utf-8"?>
<ds:datastoreItem xmlns:ds="http://schemas.openxmlformats.org/officeDocument/2006/customXml" ds:itemID="{8AB0CF05-2462-43AF-96A6-593DAF9D08CC}">
  <ds:schemaRefs>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 ds:uri="c0239a80-7f07-4ed7-82c3-24ad7d76ada5"/>
    <ds:schemaRef ds:uri="d2319b81-f6e4-405c-9046-79597e935ab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PD Template  (Chief Ministers) (18)</Template>
  <TotalTime>1</TotalTime>
  <Pages>5</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Position Description Template - Chief Ministers</vt:lpstr>
    </vt:vector>
  </TitlesOfParts>
  <Company>ACT Government</Company>
  <LinksUpToDate>false</LinksUpToDate>
  <CharactersWithSpaces>8737</CharactersWithSpaces>
  <SharedDoc>false</SharedDoc>
  <HLinks>
    <vt:vector size="282" baseType="variant">
      <vt:variant>
        <vt:i4>3145821</vt:i4>
      </vt:variant>
      <vt:variant>
        <vt:i4>273</vt:i4>
      </vt:variant>
      <vt:variant>
        <vt:i4>0</vt:i4>
      </vt:variant>
      <vt:variant>
        <vt:i4>5</vt:i4>
      </vt:variant>
      <vt:variant>
        <vt:lpwstr>http://sharedservices/ACTgovt/FinanceForms/Asset_AdditionAmendment.pdf</vt:lpwstr>
      </vt:variant>
      <vt:variant>
        <vt:lpwstr/>
      </vt:variant>
      <vt:variant>
        <vt:i4>1703986</vt:i4>
      </vt:variant>
      <vt:variant>
        <vt:i4>266</vt:i4>
      </vt:variant>
      <vt:variant>
        <vt:i4>0</vt:i4>
      </vt:variant>
      <vt:variant>
        <vt:i4>5</vt:i4>
      </vt:variant>
      <vt:variant>
        <vt:lpwstr/>
      </vt:variant>
      <vt:variant>
        <vt:lpwstr>_Toc413850048</vt:lpwstr>
      </vt:variant>
      <vt:variant>
        <vt:i4>1703986</vt:i4>
      </vt:variant>
      <vt:variant>
        <vt:i4>260</vt:i4>
      </vt:variant>
      <vt:variant>
        <vt:i4>0</vt:i4>
      </vt:variant>
      <vt:variant>
        <vt:i4>5</vt:i4>
      </vt:variant>
      <vt:variant>
        <vt:lpwstr/>
      </vt:variant>
      <vt:variant>
        <vt:lpwstr>_Toc413850044</vt:lpwstr>
      </vt:variant>
      <vt:variant>
        <vt:i4>1703986</vt:i4>
      </vt:variant>
      <vt:variant>
        <vt:i4>254</vt:i4>
      </vt:variant>
      <vt:variant>
        <vt:i4>0</vt:i4>
      </vt:variant>
      <vt:variant>
        <vt:i4>5</vt:i4>
      </vt:variant>
      <vt:variant>
        <vt:lpwstr/>
      </vt:variant>
      <vt:variant>
        <vt:lpwstr>_Toc413850040</vt:lpwstr>
      </vt:variant>
      <vt:variant>
        <vt:i4>1900594</vt:i4>
      </vt:variant>
      <vt:variant>
        <vt:i4>248</vt:i4>
      </vt:variant>
      <vt:variant>
        <vt:i4>0</vt:i4>
      </vt:variant>
      <vt:variant>
        <vt:i4>5</vt:i4>
      </vt:variant>
      <vt:variant>
        <vt:lpwstr/>
      </vt:variant>
      <vt:variant>
        <vt:lpwstr>_Toc413850035</vt:lpwstr>
      </vt:variant>
      <vt:variant>
        <vt:i4>1900594</vt:i4>
      </vt:variant>
      <vt:variant>
        <vt:i4>242</vt:i4>
      </vt:variant>
      <vt:variant>
        <vt:i4>0</vt:i4>
      </vt:variant>
      <vt:variant>
        <vt:i4>5</vt:i4>
      </vt:variant>
      <vt:variant>
        <vt:lpwstr/>
      </vt:variant>
      <vt:variant>
        <vt:lpwstr>_Toc413850034</vt:lpwstr>
      </vt:variant>
      <vt:variant>
        <vt:i4>1900594</vt:i4>
      </vt:variant>
      <vt:variant>
        <vt:i4>236</vt:i4>
      </vt:variant>
      <vt:variant>
        <vt:i4>0</vt:i4>
      </vt:variant>
      <vt:variant>
        <vt:i4>5</vt:i4>
      </vt:variant>
      <vt:variant>
        <vt:lpwstr/>
      </vt:variant>
      <vt:variant>
        <vt:lpwstr>_Toc413850033</vt:lpwstr>
      </vt:variant>
      <vt:variant>
        <vt:i4>1900594</vt:i4>
      </vt:variant>
      <vt:variant>
        <vt:i4>230</vt:i4>
      </vt:variant>
      <vt:variant>
        <vt:i4>0</vt:i4>
      </vt:variant>
      <vt:variant>
        <vt:i4>5</vt:i4>
      </vt:variant>
      <vt:variant>
        <vt:lpwstr/>
      </vt:variant>
      <vt:variant>
        <vt:lpwstr>_Toc413850032</vt:lpwstr>
      </vt:variant>
      <vt:variant>
        <vt:i4>1900594</vt:i4>
      </vt:variant>
      <vt:variant>
        <vt:i4>224</vt:i4>
      </vt:variant>
      <vt:variant>
        <vt:i4>0</vt:i4>
      </vt:variant>
      <vt:variant>
        <vt:i4>5</vt:i4>
      </vt:variant>
      <vt:variant>
        <vt:lpwstr/>
      </vt:variant>
      <vt:variant>
        <vt:lpwstr>_Toc413850031</vt:lpwstr>
      </vt:variant>
      <vt:variant>
        <vt:i4>1900594</vt:i4>
      </vt:variant>
      <vt:variant>
        <vt:i4>218</vt:i4>
      </vt:variant>
      <vt:variant>
        <vt:i4>0</vt:i4>
      </vt:variant>
      <vt:variant>
        <vt:i4>5</vt:i4>
      </vt:variant>
      <vt:variant>
        <vt:lpwstr/>
      </vt:variant>
      <vt:variant>
        <vt:lpwstr>_Toc413850030</vt:lpwstr>
      </vt:variant>
      <vt:variant>
        <vt:i4>1835058</vt:i4>
      </vt:variant>
      <vt:variant>
        <vt:i4>212</vt:i4>
      </vt:variant>
      <vt:variant>
        <vt:i4>0</vt:i4>
      </vt:variant>
      <vt:variant>
        <vt:i4>5</vt:i4>
      </vt:variant>
      <vt:variant>
        <vt:lpwstr/>
      </vt:variant>
      <vt:variant>
        <vt:lpwstr>_Toc413850029</vt:lpwstr>
      </vt:variant>
      <vt:variant>
        <vt:i4>1835058</vt:i4>
      </vt:variant>
      <vt:variant>
        <vt:i4>206</vt:i4>
      </vt:variant>
      <vt:variant>
        <vt:i4>0</vt:i4>
      </vt:variant>
      <vt:variant>
        <vt:i4>5</vt:i4>
      </vt:variant>
      <vt:variant>
        <vt:lpwstr/>
      </vt:variant>
      <vt:variant>
        <vt:lpwstr>_Toc413850028</vt:lpwstr>
      </vt:variant>
      <vt:variant>
        <vt:i4>1835058</vt:i4>
      </vt:variant>
      <vt:variant>
        <vt:i4>200</vt:i4>
      </vt:variant>
      <vt:variant>
        <vt:i4>0</vt:i4>
      </vt:variant>
      <vt:variant>
        <vt:i4>5</vt:i4>
      </vt:variant>
      <vt:variant>
        <vt:lpwstr/>
      </vt:variant>
      <vt:variant>
        <vt:lpwstr>_Toc413850027</vt:lpwstr>
      </vt:variant>
      <vt:variant>
        <vt:i4>1835058</vt:i4>
      </vt:variant>
      <vt:variant>
        <vt:i4>194</vt:i4>
      </vt:variant>
      <vt:variant>
        <vt:i4>0</vt:i4>
      </vt:variant>
      <vt:variant>
        <vt:i4>5</vt:i4>
      </vt:variant>
      <vt:variant>
        <vt:lpwstr/>
      </vt:variant>
      <vt:variant>
        <vt:lpwstr>_Toc413850026</vt:lpwstr>
      </vt:variant>
      <vt:variant>
        <vt:i4>1835058</vt:i4>
      </vt:variant>
      <vt:variant>
        <vt:i4>188</vt:i4>
      </vt:variant>
      <vt:variant>
        <vt:i4>0</vt:i4>
      </vt:variant>
      <vt:variant>
        <vt:i4>5</vt:i4>
      </vt:variant>
      <vt:variant>
        <vt:lpwstr/>
      </vt:variant>
      <vt:variant>
        <vt:lpwstr>_Toc413850025</vt:lpwstr>
      </vt:variant>
      <vt:variant>
        <vt:i4>1835058</vt:i4>
      </vt:variant>
      <vt:variant>
        <vt:i4>182</vt:i4>
      </vt:variant>
      <vt:variant>
        <vt:i4>0</vt:i4>
      </vt:variant>
      <vt:variant>
        <vt:i4>5</vt:i4>
      </vt:variant>
      <vt:variant>
        <vt:lpwstr/>
      </vt:variant>
      <vt:variant>
        <vt:lpwstr>_Toc413850024</vt:lpwstr>
      </vt:variant>
      <vt:variant>
        <vt:i4>1835058</vt:i4>
      </vt:variant>
      <vt:variant>
        <vt:i4>176</vt:i4>
      </vt:variant>
      <vt:variant>
        <vt:i4>0</vt:i4>
      </vt:variant>
      <vt:variant>
        <vt:i4>5</vt:i4>
      </vt:variant>
      <vt:variant>
        <vt:lpwstr/>
      </vt:variant>
      <vt:variant>
        <vt:lpwstr>_Toc413850023</vt:lpwstr>
      </vt:variant>
      <vt:variant>
        <vt:i4>1835058</vt:i4>
      </vt:variant>
      <vt:variant>
        <vt:i4>170</vt:i4>
      </vt:variant>
      <vt:variant>
        <vt:i4>0</vt:i4>
      </vt:variant>
      <vt:variant>
        <vt:i4>5</vt:i4>
      </vt:variant>
      <vt:variant>
        <vt:lpwstr/>
      </vt:variant>
      <vt:variant>
        <vt:lpwstr>_Toc413850022</vt:lpwstr>
      </vt:variant>
      <vt:variant>
        <vt:i4>1835058</vt:i4>
      </vt:variant>
      <vt:variant>
        <vt:i4>164</vt:i4>
      </vt:variant>
      <vt:variant>
        <vt:i4>0</vt:i4>
      </vt:variant>
      <vt:variant>
        <vt:i4>5</vt:i4>
      </vt:variant>
      <vt:variant>
        <vt:lpwstr/>
      </vt:variant>
      <vt:variant>
        <vt:lpwstr>_Toc413850021</vt:lpwstr>
      </vt:variant>
      <vt:variant>
        <vt:i4>1835058</vt:i4>
      </vt:variant>
      <vt:variant>
        <vt:i4>158</vt:i4>
      </vt:variant>
      <vt:variant>
        <vt:i4>0</vt:i4>
      </vt:variant>
      <vt:variant>
        <vt:i4>5</vt:i4>
      </vt:variant>
      <vt:variant>
        <vt:lpwstr/>
      </vt:variant>
      <vt:variant>
        <vt:lpwstr>_Toc413850020</vt:lpwstr>
      </vt:variant>
      <vt:variant>
        <vt:i4>2031666</vt:i4>
      </vt:variant>
      <vt:variant>
        <vt:i4>152</vt:i4>
      </vt:variant>
      <vt:variant>
        <vt:i4>0</vt:i4>
      </vt:variant>
      <vt:variant>
        <vt:i4>5</vt:i4>
      </vt:variant>
      <vt:variant>
        <vt:lpwstr/>
      </vt:variant>
      <vt:variant>
        <vt:lpwstr>_Toc413850019</vt:lpwstr>
      </vt:variant>
      <vt:variant>
        <vt:i4>2031666</vt:i4>
      </vt:variant>
      <vt:variant>
        <vt:i4>146</vt:i4>
      </vt:variant>
      <vt:variant>
        <vt:i4>0</vt:i4>
      </vt:variant>
      <vt:variant>
        <vt:i4>5</vt:i4>
      </vt:variant>
      <vt:variant>
        <vt:lpwstr/>
      </vt:variant>
      <vt:variant>
        <vt:lpwstr>_Toc413850018</vt:lpwstr>
      </vt:variant>
      <vt:variant>
        <vt:i4>2031666</vt:i4>
      </vt:variant>
      <vt:variant>
        <vt:i4>140</vt:i4>
      </vt:variant>
      <vt:variant>
        <vt:i4>0</vt:i4>
      </vt:variant>
      <vt:variant>
        <vt:i4>5</vt:i4>
      </vt:variant>
      <vt:variant>
        <vt:lpwstr/>
      </vt:variant>
      <vt:variant>
        <vt:lpwstr>_Toc413850017</vt:lpwstr>
      </vt:variant>
      <vt:variant>
        <vt:i4>2031666</vt:i4>
      </vt:variant>
      <vt:variant>
        <vt:i4>134</vt:i4>
      </vt:variant>
      <vt:variant>
        <vt:i4>0</vt:i4>
      </vt:variant>
      <vt:variant>
        <vt:i4>5</vt:i4>
      </vt:variant>
      <vt:variant>
        <vt:lpwstr/>
      </vt:variant>
      <vt:variant>
        <vt:lpwstr>_Toc413850016</vt:lpwstr>
      </vt:variant>
      <vt:variant>
        <vt:i4>2031666</vt:i4>
      </vt:variant>
      <vt:variant>
        <vt:i4>128</vt:i4>
      </vt:variant>
      <vt:variant>
        <vt:i4>0</vt:i4>
      </vt:variant>
      <vt:variant>
        <vt:i4>5</vt:i4>
      </vt:variant>
      <vt:variant>
        <vt:lpwstr/>
      </vt:variant>
      <vt:variant>
        <vt:lpwstr>_Toc413850015</vt:lpwstr>
      </vt:variant>
      <vt:variant>
        <vt:i4>2031666</vt:i4>
      </vt:variant>
      <vt:variant>
        <vt:i4>122</vt:i4>
      </vt:variant>
      <vt:variant>
        <vt:i4>0</vt:i4>
      </vt:variant>
      <vt:variant>
        <vt:i4>5</vt:i4>
      </vt:variant>
      <vt:variant>
        <vt:lpwstr/>
      </vt:variant>
      <vt:variant>
        <vt:lpwstr>_Toc413850014</vt:lpwstr>
      </vt:variant>
      <vt:variant>
        <vt:i4>2031666</vt:i4>
      </vt:variant>
      <vt:variant>
        <vt:i4>116</vt:i4>
      </vt:variant>
      <vt:variant>
        <vt:i4>0</vt:i4>
      </vt:variant>
      <vt:variant>
        <vt:i4>5</vt:i4>
      </vt:variant>
      <vt:variant>
        <vt:lpwstr/>
      </vt:variant>
      <vt:variant>
        <vt:lpwstr>_Toc413850013</vt:lpwstr>
      </vt:variant>
      <vt:variant>
        <vt:i4>2031666</vt:i4>
      </vt:variant>
      <vt:variant>
        <vt:i4>110</vt:i4>
      </vt:variant>
      <vt:variant>
        <vt:i4>0</vt:i4>
      </vt:variant>
      <vt:variant>
        <vt:i4>5</vt:i4>
      </vt:variant>
      <vt:variant>
        <vt:lpwstr/>
      </vt:variant>
      <vt:variant>
        <vt:lpwstr>_Toc413850012</vt:lpwstr>
      </vt:variant>
      <vt:variant>
        <vt:i4>2031666</vt:i4>
      </vt:variant>
      <vt:variant>
        <vt:i4>104</vt:i4>
      </vt:variant>
      <vt:variant>
        <vt:i4>0</vt:i4>
      </vt:variant>
      <vt:variant>
        <vt:i4>5</vt:i4>
      </vt:variant>
      <vt:variant>
        <vt:lpwstr/>
      </vt:variant>
      <vt:variant>
        <vt:lpwstr>_Toc413850011</vt:lpwstr>
      </vt:variant>
      <vt:variant>
        <vt:i4>2031666</vt:i4>
      </vt:variant>
      <vt:variant>
        <vt:i4>98</vt:i4>
      </vt:variant>
      <vt:variant>
        <vt:i4>0</vt:i4>
      </vt:variant>
      <vt:variant>
        <vt:i4>5</vt:i4>
      </vt:variant>
      <vt:variant>
        <vt:lpwstr/>
      </vt:variant>
      <vt:variant>
        <vt:lpwstr>_Toc413850010</vt:lpwstr>
      </vt:variant>
      <vt:variant>
        <vt:i4>1966130</vt:i4>
      </vt:variant>
      <vt:variant>
        <vt:i4>92</vt:i4>
      </vt:variant>
      <vt:variant>
        <vt:i4>0</vt:i4>
      </vt:variant>
      <vt:variant>
        <vt:i4>5</vt:i4>
      </vt:variant>
      <vt:variant>
        <vt:lpwstr/>
      </vt:variant>
      <vt:variant>
        <vt:lpwstr>_Toc413850009</vt:lpwstr>
      </vt:variant>
      <vt:variant>
        <vt:i4>1966130</vt:i4>
      </vt:variant>
      <vt:variant>
        <vt:i4>86</vt:i4>
      </vt:variant>
      <vt:variant>
        <vt:i4>0</vt:i4>
      </vt:variant>
      <vt:variant>
        <vt:i4>5</vt:i4>
      </vt:variant>
      <vt:variant>
        <vt:lpwstr/>
      </vt:variant>
      <vt:variant>
        <vt:lpwstr>_Toc413850008</vt:lpwstr>
      </vt:variant>
      <vt:variant>
        <vt:i4>1966130</vt:i4>
      </vt:variant>
      <vt:variant>
        <vt:i4>80</vt:i4>
      </vt:variant>
      <vt:variant>
        <vt:i4>0</vt:i4>
      </vt:variant>
      <vt:variant>
        <vt:i4>5</vt:i4>
      </vt:variant>
      <vt:variant>
        <vt:lpwstr/>
      </vt:variant>
      <vt:variant>
        <vt:lpwstr>_Toc413850007</vt:lpwstr>
      </vt:variant>
      <vt:variant>
        <vt:i4>1966130</vt:i4>
      </vt:variant>
      <vt:variant>
        <vt:i4>74</vt:i4>
      </vt:variant>
      <vt:variant>
        <vt:i4>0</vt:i4>
      </vt:variant>
      <vt:variant>
        <vt:i4>5</vt:i4>
      </vt:variant>
      <vt:variant>
        <vt:lpwstr/>
      </vt:variant>
      <vt:variant>
        <vt:lpwstr>_Toc413850006</vt:lpwstr>
      </vt:variant>
      <vt:variant>
        <vt:i4>1966130</vt:i4>
      </vt:variant>
      <vt:variant>
        <vt:i4>68</vt:i4>
      </vt:variant>
      <vt:variant>
        <vt:i4>0</vt:i4>
      </vt:variant>
      <vt:variant>
        <vt:i4>5</vt:i4>
      </vt:variant>
      <vt:variant>
        <vt:lpwstr/>
      </vt:variant>
      <vt:variant>
        <vt:lpwstr>_Toc413850005</vt:lpwstr>
      </vt:variant>
      <vt:variant>
        <vt:i4>1966130</vt:i4>
      </vt:variant>
      <vt:variant>
        <vt:i4>62</vt:i4>
      </vt:variant>
      <vt:variant>
        <vt:i4>0</vt:i4>
      </vt:variant>
      <vt:variant>
        <vt:i4>5</vt:i4>
      </vt:variant>
      <vt:variant>
        <vt:lpwstr/>
      </vt:variant>
      <vt:variant>
        <vt:lpwstr>_Toc413850004</vt:lpwstr>
      </vt:variant>
      <vt:variant>
        <vt:i4>1966130</vt:i4>
      </vt:variant>
      <vt:variant>
        <vt:i4>56</vt:i4>
      </vt:variant>
      <vt:variant>
        <vt:i4>0</vt:i4>
      </vt:variant>
      <vt:variant>
        <vt:i4>5</vt:i4>
      </vt:variant>
      <vt:variant>
        <vt:lpwstr/>
      </vt:variant>
      <vt:variant>
        <vt:lpwstr>_Toc413850003</vt:lpwstr>
      </vt:variant>
      <vt:variant>
        <vt:i4>1966130</vt:i4>
      </vt:variant>
      <vt:variant>
        <vt:i4>50</vt:i4>
      </vt:variant>
      <vt:variant>
        <vt:i4>0</vt:i4>
      </vt:variant>
      <vt:variant>
        <vt:i4>5</vt:i4>
      </vt:variant>
      <vt:variant>
        <vt:lpwstr/>
      </vt:variant>
      <vt:variant>
        <vt:lpwstr>_Toc413850002</vt:lpwstr>
      </vt:variant>
      <vt:variant>
        <vt:i4>1966130</vt:i4>
      </vt:variant>
      <vt:variant>
        <vt:i4>44</vt:i4>
      </vt:variant>
      <vt:variant>
        <vt:i4>0</vt:i4>
      </vt:variant>
      <vt:variant>
        <vt:i4>5</vt:i4>
      </vt:variant>
      <vt:variant>
        <vt:lpwstr/>
      </vt:variant>
      <vt:variant>
        <vt:lpwstr>_Toc413850001</vt:lpwstr>
      </vt:variant>
      <vt:variant>
        <vt:i4>1966130</vt:i4>
      </vt:variant>
      <vt:variant>
        <vt:i4>38</vt:i4>
      </vt:variant>
      <vt:variant>
        <vt:i4>0</vt:i4>
      </vt:variant>
      <vt:variant>
        <vt:i4>5</vt:i4>
      </vt:variant>
      <vt:variant>
        <vt:lpwstr/>
      </vt:variant>
      <vt:variant>
        <vt:lpwstr>_Toc413850000</vt:lpwstr>
      </vt:variant>
      <vt:variant>
        <vt:i4>1966138</vt:i4>
      </vt:variant>
      <vt:variant>
        <vt:i4>32</vt:i4>
      </vt:variant>
      <vt:variant>
        <vt:i4>0</vt:i4>
      </vt:variant>
      <vt:variant>
        <vt:i4>5</vt:i4>
      </vt:variant>
      <vt:variant>
        <vt:lpwstr/>
      </vt:variant>
      <vt:variant>
        <vt:lpwstr>_Toc413849999</vt:lpwstr>
      </vt:variant>
      <vt:variant>
        <vt:i4>1966138</vt:i4>
      </vt:variant>
      <vt:variant>
        <vt:i4>26</vt:i4>
      </vt:variant>
      <vt:variant>
        <vt:i4>0</vt:i4>
      </vt:variant>
      <vt:variant>
        <vt:i4>5</vt:i4>
      </vt:variant>
      <vt:variant>
        <vt:lpwstr/>
      </vt:variant>
      <vt:variant>
        <vt:lpwstr>_Toc413849998</vt:lpwstr>
      </vt:variant>
      <vt:variant>
        <vt:i4>1966138</vt:i4>
      </vt:variant>
      <vt:variant>
        <vt:i4>20</vt:i4>
      </vt:variant>
      <vt:variant>
        <vt:i4>0</vt:i4>
      </vt:variant>
      <vt:variant>
        <vt:i4>5</vt:i4>
      </vt:variant>
      <vt:variant>
        <vt:lpwstr/>
      </vt:variant>
      <vt:variant>
        <vt:lpwstr>_Toc413849997</vt:lpwstr>
      </vt:variant>
      <vt:variant>
        <vt:i4>1966138</vt:i4>
      </vt:variant>
      <vt:variant>
        <vt:i4>14</vt:i4>
      </vt:variant>
      <vt:variant>
        <vt:i4>0</vt:i4>
      </vt:variant>
      <vt:variant>
        <vt:i4>5</vt:i4>
      </vt:variant>
      <vt:variant>
        <vt:lpwstr/>
      </vt:variant>
      <vt:variant>
        <vt:lpwstr>_Toc413849996</vt:lpwstr>
      </vt:variant>
      <vt:variant>
        <vt:i4>1966138</vt:i4>
      </vt:variant>
      <vt:variant>
        <vt:i4>8</vt:i4>
      </vt:variant>
      <vt:variant>
        <vt:i4>0</vt:i4>
      </vt:variant>
      <vt:variant>
        <vt:i4>5</vt:i4>
      </vt:variant>
      <vt:variant>
        <vt:lpwstr/>
      </vt:variant>
      <vt:variant>
        <vt:lpwstr>_Toc413849995</vt:lpwstr>
      </vt:variant>
      <vt:variant>
        <vt:i4>1966138</vt:i4>
      </vt:variant>
      <vt:variant>
        <vt:i4>2</vt:i4>
      </vt:variant>
      <vt:variant>
        <vt:i4>0</vt:i4>
      </vt:variant>
      <vt:variant>
        <vt:i4>5</vt:i4>
      </vt:variant>
      <vt:variant>
        <vt:lpwstr/>
      </vt:variant>
      <vt:variant>
        <vt:lpwstr>_Toc413849994</vt:lpwstr>
      </vt:variant>
      <vt:variant>
        <vt:i4>4063345</vt:i4>
      </vt:variant>
      <vt:variant>
        <vt:i4>0</vt:i4>
      </vt:variant>
      <vt:variant>
        <vt:i4>0</vt:i4>
      </vt:variant>
      <vt:variant>
        <vt:i4>5</vt:i4>
      </vt:variant>
      <vt:variant>
        <vt:lpwstr>http://www.parliament.act.gov.au/act-register-of-lobbyists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Description Template - Chief Ministers</dc:title>
  <dc:creator>mikaela jessup</dc:creator>
  <cp:lastModifiedBy>O'Brien, Karen (Health)</cp:lastModifiedBy>
  <cp:revision>2</cp:revision>
  <cp:lastPrinted>2023-06-09T02:50:00Z</cp:lastPrinted>
  <dcterms:created xsi:type="dcterms:W3CDTF">2023-06-12T08:24:00Z</dcterms:created>
  <dcterms:modified xsi:type="dcterms:W3CDTF">2023-06-12T08:24:00Z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Creator">
    <vt:lpwstr>Thompson, Kirsten</vt:lpwstr>
  </property>
  <property fmtid="{D5CDD505-2E9C-101B-9397-08002B2CF9AE}" pid="3" name="docIndexRef">
    <vt:lpwstr>d276e6f7-84fb-48d0-9661-a12fc2bd831f</vt:lpwstr>
  </property>
  <property fmtid="{D5CDD505-2E9C-101B-9397-08002B2CF9AE}" pid="4" name="bjSaver">
    <vt:lpwstr>YW2K09diGy+0DNQ8QYJnWyLply53p429</vt:lpwstr>
  </property>
  <property fmtid="{D5CDD505-2E9C-101B-9397-08002B2CF9AE}" pid="5" name="bjDocumentLabelXML">
    <vt:lpwstr>&lt;?xml version="1.0" encoding="us-ascii"?&gt;&lt;sisl xmlns:xsi="http://www.w3.org/2001/XMLSchema-instance" xmlns:xsd="http://www.w3.org/2001/XMLSchema" sislVersion="0" policy="1865c0a7-d648-4a74-80fe-fa9dc7fe13cc" xmlns="http://www.boldonjames.com/2008/01/sie/i</vt:lpwstr>
  </property>
  <property fmtid="{D5CDD505-2E9C-101B-9397-08002B2CF9AE}" pid="6" name="bjDocumentLabelXML-0">
    <vt:lpwstr>nternal/label"&gt;&lt;element uid="7c13fe2d-c7c1-4f6c-bb3a-8f72249e7201" value="" /&gt;&lt;/sisl&gt;</vt:lpwstr>
  </property>
  <property fmtid="{D5CDD505-2E9C-101B-9397-08002B2CF9AE}" pid="7" name="bjDocumentSecurityLabel">
    <vt:lpwstr>UNCLASSIFIED</vt:lpwstr>
  </property>
  <property fmtid="{D5CDD505-2E9C-101B-9397-08002B2CF9AE}" pid="8" name="bjDocumentLabelFieldCode">
    <vt:lpwstr>UNCLASSIFIED</vt:lpwstr>
  </property>
  <property fmtid="{D5CDD505-2E9C-101B-9397-08002B2CF9AE}" pid="9" name="bjDocumentLabelFieldCodeHeaderFooter">
    <vt:lpwstr>UNCLASSIFIED</vt:lpwstr>
  </property>
  <property fmtid="{D5CDD505-2E9C-101B-9397-08002B2CF9AE}" pid="10" name="bjHeaderBothDocProperty">
    <vt:lpwstr>UNCLASSIFIED_x000d__x000d_
 </vt:lpwstr>
  </property>
  <property fmtid="{D5CDD505-2E9C-101B-9397-08002B2CF9AE}" pid="11" name="bjHeaderFirstPageDocProperty">
    <vt:lpwstr>UNCLASSIFIED_x000d__x000d_
 </vt:lpwstr>
  </property>
  <property fmtid="{D5CDD505-2E9C-101B-9397-08002B2CF9AE}" pid="12" name="bjHeaderEvenPageDocProperty">
    <vt:lpwstr>UNCLASSIFIED_x000d__x000d_
 </vt:lpwstr>
  </property>
  <property fmtid="{D5CDD505-2E9C-101B-9397-08002B2CF9AE}" pid="13" name="bjFooterBothDocProperty">
    <vt:lpwstr>_x000d__x000d_
UNCLASSIFIED </vt:lpwstr>
  </property>
  <property fmtid="{D5CDD505-2E9C-101B-9397-08002B2CF9AE}" pid="14" name="bjFooterFirstPageDocProperty">
    <vt:lpwstr>_x000d__x000d_
UNCLASSIFIED </vt:lpwstr>
  </property>
  <property fmtid="{D5CDD505-2E9C-101B-9397-08002B2CF9AE}" pid="15" name="bjFooterEvenPageDocProperty">
    <vt:lpwstr>_x000d__x000d_
UNCLASSIFIED </vt:lpwstr>
  </property>
  <property fmtid="{D5CDD505-2E9C-101B-9397-08002B2CF9AE}" pid="16" name="ContentTypeId">
    <vt:lpwstr>0x0101004FAA1CCF6EE729429239070567689F32</vt:lpwstr>
  </property>
  <property fmtid="{D5CDD505-2E9C-101B-9397-08002B2CF9AE}" pid="17" name="Objective-Id">
    <vt:lpwstr>A36543559</vt:lpwstr>
  </property>
  <property fmtid="{D5CDD505-2E9C-101B-9397-08002B2CF9AE}" pid="18" name="Objective-Title">
    <vt:lpwstr>2.0 DRAFT USN Position Description</vt:lpwstr>
  </property>
  <property fmtid="{D5CDD505-2E9C-101B-9397-08002B2CF9AE}" pid="19" name="Objective-Comment">
    <vt:lpwstr/>
  </property>
  <property fmtid="{D5CDD505-2E9C-101B-9397-08002B2CF9AE}" pid="20" name="Objective-CreationStamp">
    <vt:filetime>2022-08-01T02:12:17Z</vt:filetime>
  </property>
  <property fmtid="{D5CDD505-2E9C-101B-9397-08002B2CF9AE}" pid="21" name="Objective-IsApproved">
    <vt:bool>false</vt:bool>
  </property>
  <property fmtid="{D5CDD505-2E9C-101B-9397-08002B2CF9AE}" pid="22" name="Objective-IsPublished">
    <vt:bool>false</vt:bool>
  </property>
  <property fmtid="{D5CDD505-2E9C-101B-9397-08002B2CF9AE}" pid="23" name="Objective-DatePublished">
    <vt:lpwstr/>
  </property>
  <property fmtid="{D5CDD505-2E9C-101B-9397-08002B2CF9AE}" pid="24" name="Objective-ModificationStamp">
    <vt:filetime>2022-08-05T00:47:52Z</vt:filetime>
  </property>
  <property fmtid="{D5CDD505-2E9C-101B-9397-08002B2CF9AE}" pid="25" name="Objective-Owner">
    <vt:lpwstr>Meredith Leonard</vt:lpwstr>
  </property>
  <property fmtid="{D5CDD505-2E9C-101B-9397-08002B2CF9AE}" pid="26" name="Objective-Path">
    <vt:lpwstr>Whole of ACT Government:ACTHD - ACT Health:GROUP: Health Systems, Policy and Research Group (HSPRG):OFFICE: Office of Professional Leadership and Education (OPLE):06. Office of the Chief Nursing and Midwifery Officer:03. Nursing and Midwifery Office (OCNMO):Projects:Undergraduate Student Nurses:2022/99013  - USN - STRATEGY &amp; GOVERNANCE:Documentation:</vt:lpwstr>
  </property>
  <property fmtid="{D5CDD505-2E9C-101B-9397-08002B2CF9AE}" pid="27" name="Objective-Parent">
    <vt:lpwstr>Documentation</vt:lpwstr>
  </property>
  <property fmtid="{D5CDD505-2E9C-101B-9397-08002B2CF9AE}" pid="28" name="Objective-State">
    <vt:lpwstr>Being Edited</vt:lpwstr>
  </property>
  <property fmtid="{D5CDD505-2E9C-101B-9397-08002B2CF9AE}" pid="29" name="Objective-Version">
    <vt:lpwstr>3.1</vt:lpwstr>
  </property>
  <property fmtid="{D5CDD505-2E9C-101B-9397-08002B2CF9AE}" pid="30" name="Objective-VersionNumber">
    <vt:r8>7</vt:r8>
  </property>
  <property fmtid="{D5CDD505-2E9C-101B-9397-08002B2CF9AE}" pid="31" name="Objective-VersionComment">
    <vt:lpwstr/>
  </property>
  <property fmtid="{D5CDD505-2E9C-101B-9397-08002B2CF9AE}" pid="32" name="Objective-FileNumber">
    <vt:lpwstr>1-2022/99013</vt:lpwstr>
  </property>
  <property fmtid="{D5CDD505-2E9C-101B-9397-08002B2CF9AE}" pid="33" name="Objective-Classification">
    <vt:lpwstr>[Inherited - none]</vt:lpwstr>
  </property>
  <property fmtid="{D5CDD505-2E9C-101B-9397-08002B2CF9AE}" pid="34" name="Objective-Caveats">
    <vt:lpwstr/>
  </property>
  <property fmtid="{D5CDD505-2E9C-101B-9397-08002B2CF9AE}" pid="35" name="Objective-Owner Agency">
    <vt:lpwstr>ACTHD - ACT Health Directorate</vt:lpwstr>
  </property>
  <property fmtid="{D5CDD505-2E9C-101B-9397-08002B2CF9AE}" pid="36" name="Objective-Document Type">
    <vt:lpwstr>0-Document</vt:lpwstr>
  </property>
  <property fmtid="{D5CDD505-2E9C-101B-9397-08002B2CF9AE}" pid="37" name="Objective-Language">
    <vt:lpwstr>English (en)</vt:lpwstr>
  </property>
  <property fmtid="{D5CDD505-2E9C-101B-9397-08002B2CF9AE}" pid="38" name="Objective-Jurisdiction">
    <vt:lpwstr>ACT</vt:lpwstr>
  </property>
  <property fmtid="{D5CDD505-2E9C-101B-9397-08002B2CF9AE}" pid="39" name="Objective-Customers">
    <vt:lpwstr/>
  </property>
  <property fmtid="{D5CDD505-2E9C-101B-9397-08002B2CF9AE}" pid="40" name="Objective-Places">
    <vt:lpwstr/>
  </property>
  <property fmtid="{D5CDD505-2E9C-101B-9397-08002B2CF9AE}" pid="41" name="Objective-Transaction Reference">
    <vt:lpwstr/>
  </property>
  <property fmtid="{D5CDD505-2E9C-101B-9397-08002B2CF9AE}" pid="42" name="Objective-Document Created By">
    <vt:lpwstr/>
  </property>
  <property fmtid="{D5CDD505-2E9C-101B-9397-08002B2CF9AE}" pid="43" name="Objective-Document Created On">
    <vt:lpwstr/>
  </property>
  <property fmtid="{D5CDD505-2E9C-101B-9397-08002B2CF9AE}" pid="44" name="Objective-Covers Period From">
    <vt:lpwstr/>
  </property>
  <property fmtid="{D5CDD505-2E9C-101B-9397-08002B2CF9AE}" pid="45" name="Objective-Covers Period To">
    <vt:lpwstr/>
  </property>
</Properties>
</file>